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ook w:val="04A0" w:firstRow="1" w:lastRow="0" w:firstColumn="1" w:lastColumn="0" w:noHBand="0" w:noVBand="1"/>
      </w:tblPr>
      <w:tblGrid>
        <w:gridCol w:w="7790"/>
        <w:gridCol w:w="2506"/>
      </w:tblGrid>
      <w:tr w:rsidR="003008F8" w14:paraId="04749BF1" w14:textId="77777777">
        <w:tc>
          <w:tcPr>
            <w:tcW w:w="7920" w:type="dxa"/>
          </w:tcPr>
          <w:p w14:paraId="6AA9D7B7" w14:textId="77777777" w:rsidR="003008F8" w:rsidRDefault="00B718F9">
            <w:pPr>
              <w:keepLines/>
              <w:spacing w:after="0"/>
            </w:pPr>
            <w:r>
              <w:rPr>
                <w:b/>
                <w:sz w:val="36"/>
              </w:rPr>
              <w:t>2025 US National Survey</w:t>
            </w:r>
            <w:r>
              <w:rPr>
                <w:sz w:val="28"/>
              </w:rPr>
              <w:br/>
              <w:t>GoDaddy</w:t>
            </w:r>
            <w:r>
              <w:rPr>
                <w:color w:val="A8A8A8"/>
                <w:sz w:val="16"/>
              </w:rPr>
              <w:br/>
              <w:t>Generated on 2025-04-11 at 15:56:42 MT</w:t>
            </w:r>
            <w:r>
              <w:br/>
            </w:r>
          </w:p>
        </w:tc>
        <w:tc>
          <w:tcPr>
            <w:tcW w:w="2160" w:type="dxa"/>
          </w:tcPr>
          <w:p w14:paraId="10C58464" w14:textId="77777777" w:rsidR="003008F8" w:rsidRDefault="00B718F9">
            <w:pPr>
              <w:jc w:val="right"/>
            </w:pPr>
            <w:r>
              <w:rPr>
                <w:noProof/>
              </w:rPr>
              <w:drawing>
                <wp:inline distT="0" distB="0" distL="0" distR="0" wp14:anchorId="0F7B82FF" wp14:editId="105D399F">
                  <wp:extent cx="1454727" cy="3200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a:stretch>
                            <a:fillRect/>
                          </a:stretch>
                        </pic:blipFill>
                        <pic:spPr>
                          <a:xfrm>
                            <a:off x="0" y="0"/>
                            <a:ext cx="1454727" cy="320040"/>
                          </a:xfrm>
                          <a:prstGeom prst="rect">
                            <a:avLst/>
                          </a:prstGeom>
                        </pic:spPr>
                      </pic:pic>
                    </a:graphicData>
                  </a:graphic>
                </wp:inline>
              </w:drawing>
            </w:r>
          </w:p>
        </w:tc>
      </w:tr>
    </w:tbl>
    <w:p w14:paraId="088F1517" w14:textId="77777777" w:rsidR="003008F8" w:rsidRDefault="00B718F9">
      <w:r>
        <w:rPr>
          <w:b/>
        </w:rPr>
        <w:t xml:space="preserve">Languages: </w:t>
      </w:r>
      <w:r>
        <w:t>English</w:t>
      </w:r>
    </w:p>
    <w:p w14:paraId="7428D118" w14:textId="77777777" w:rsidR="003008F8" w:rsidRDefault="00B718F9">
      <w:pPr>
        <w:keepNext/>
        <w:spacing w:after="40"/>
        <w:jc w:val="center"/>
      </w:pPr>
      <w:r>
        <w:rPr>
          <w:b/>
          <w:sz w:val="32"/>
          <w:highlight w:val="lightGray"/>
        </w:rPr>
        <w:t>Section Screeners</w:t>
      </w:r>
    </w:p>
    <w:p w14:paraId="5CEA7955" w14:textId="77777777" w:rsidR="003008F8" w:rsidRDefault="00B718F9">
      <w:pPr>
        <w:keepNext/>
        <w:jc w:val="center"/>
      </w:pPr>
      <w:r>
        <w:rPr>
          <w:sz w:val="16"/>
        </w:rPr>
        <w:t>IntroGD, QBClient, Q1, T1, Q2, Q3, T2</w:t>
      </w:r>
    </w:p>
    <w:tbl>
      <w:tblPr>
        <w:tblStyle w:val="TableGrid"/>
        <w:tblW w:w="0" w:type="auto"/>
        <w:tblBorders>
          <w:top w:val="single" w:sz="1" w:space="0" w:color="00000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3008F8" w14:paraId="17B8516A" w14:textId="77777777">
        <w:tc>
          <w:tcPr>
            <w:tcW w:w="10080" w:type="dxa"/>
          </w:tcPr>
          <w:p w14:paraId="2A3D9636" w14:textId="77777777" w:rsidR="003008F8" w:rsidRDefault="003008F8">
            <w:pPr>
              <w:keepNext/>
            </w:pPr>
          </w:p>
        </w:tc>
      </w:tr>
    </w:tbl>
    <w:p w14:paraId="1518010A" w14:textId="77777777" w:rsidR="003008F8" w:rsidRDefault="00B718F9">
      <w:pPr>
        <w:keepNext/>
        <w:spacing w:after="220"/>
      </w:pPr>
      <w:r>
        <w:rPr>
          <w:b/>
          <w:sz w:val="28"/>
          <w:highlight w:val="lightGray"/>
        </w:rPr>
        <w:t>Page Intro</w:t>
      </w:r>
    </w:p>
    <w:p w14:paraId="54EC9295" w14:textId="77777777" w:rsidR="003008F8" w:rsidRDefault="00B718F9">
      <w:pPr>
        <w:keepNext/>
        <w:spacing w:after="40"/>
      </w:pPr>
      <w:r>
        <w:rPr>
          <w:b/>
        </w:rPr>
        <w:t>IntroGD</w:t>
      </w:r>
    </w:p>
    <w:p w14:paraId="12C02F94" w14:textId="77777777" w:rsidR="003008F8" w:rsidRDefault="00B718F9">
      <w:pPr>
        <w:keepNext/>
        <w:spacing w:after="0"/>
      </w:pPr>
      <w:r>
        <w:t>Thank you for taking the time to participate in this GoDaddy survey. Your opinions and feedback are very important to us. This survey is completely anonymous and your answers will only be used on an aggregate level.</w:t>
      </w:r>
      <w:r>
        <w:br/>
      </w:r>
      <w:r>
        <w:br/>
        <w:t xml:space="preserve">As a thank you for participating, the first 500 participants who complete the survey will get a $20 USD e-gift card and all other respondents will get a $10 USD e-gift card while supplies last. </w:t>
      </w:r>
      <w:r>
        <w:rPr>
          <w:b/>
        </w:rPr>
        <w:t>Only the individual</w:t>
      </w:r>
      <w:r>
        <w:t xml:space="preserve"> sent the invite should complete this survey.  If </w:t>
      </w:r>
      <w:r>
        <w:rPr>
          <w:u w:val="single"/>
        </w:rPr>
        <w:t>multiple submissions</w:t>
      </w:r>
      <w:r>
        <w:t xml:space="preserve"> are received, </w:t>
      </w:r>
      <w:r>
        <w:rPr>
          <w:b/>
        </w:rPr>
        <w:t>all entries will be invalidated</w:t>
      </w:r>
      <w:r>
        <w:t xml:space="preserve"> and </w:t>
      </w:r>
      <w:r>
        <w:rPr>
          <w:b/>
        </w:rPr>
        <w:t>you will be ineligible for the incentive</w:t>
      </w:r>
      <w:r>
        <w:t>.</w:t>
      </w:r>
      <w:r>
        <w:br/>
      </w:r>
      <w:r>
        <w:br/>
        <w:t>To begin please click or tap the arrow at the bottom right of your screen.</w:t>
      </w:r>
      <w:r>
        <w:br/>
      </w:r>
      <w:r>
        <w:br/>
      </w:r>
      <w:r>
        <w:rPr>
          <w:sz w:val="18"/>
        </w:rPr>
        <w:t>© 2025 Advanis This survey is subject to the terms of GoD</w:t>
      </w:r>
      <w:r>
        <w:rPr>
          <w:sz w:val="18"/>
        </w:rPr>
        <w:t xml:space="preserve">addy’s Global </w:t>
      </w:r>
      <w:r>
        <w:rPr>
          <w:color w:val="000099"/>
          <w:sz w:val="18"/>
        </w:rPr>
        <w:t>Privacy Notice (https://www.godaddy.com/en-ca/legal/agreements/privacy-policy)</w:t>
      </w:r>
      <w:r>
        <w:rPr>
          <w:sz w:val="18"/>
        </w:rPr>
        <w:t xml:space="preserve"> and the privacy policy of our vendor, Advanis, which is linked below.</w:t>
      </w:r>
      <w:r>
        <w:rPr>
          <w:sz w:val="18"/>
        </w:rPr>
        <w:br/>
      </w:r>
      <w:r>
        <w:rPr>
          <w:sz w:val="18"/>
        </w:rPr>
        <w:br/>
      </w:r>
      <w:r>
        <w:rPr>
          <w:color w:val="000099"/>
          <w:sz w:val="18"/>
        </w:rPr>
        <w:t>Privacy Policy (https://advanis.net/privacy-policy/english/)</w:t>
      </w:r>
      <w:r>
        <w:rPr>
          <w:sz w:val="18"/>
        </w:rPr>
        <w:t xml:space="preserve"> </w:t>
      </w:r>
      <w:r>
        <w:rPr>
          <w:color w:val="000099"/>
          <w:sz w:val="18"/>
        </w:rPr>
        <w:t>CRIC Pledge (https://www.canadianresearchinsightscouncil.ca/wp-content/uploads/2020/09/CRIC-Pledge-to-Canadians.pdf)</w:t>
      </w:r>
      <w:r>
        <w:rPr>
          <w:sz w:val="18"/>
        </w:rPr>
        <w:t xml:space="preserve"> </w:t>
      </w:r>
      <w:r>
        <w:br/>
      </w:r>
      <w:r>
        <w:br/>
      </w:r>
      <w:r>
        <w:br/>
      </w:r>
      <w:r>
        <w:br/>
      </w:r>
    </w:p>
    <w:p w14:paraId="71EE053F" w14:textId="77777777" w:rsidR="003008F8" w:rsidRDefault="003008F8"/>
    <w:p w14:paraId="534C42D6" w14:textId="77777777" w:rsidR="003008F8" w:rsidRDefault="00B718F9">
      <w:pPr>
        <w:keepNext/>
        <w:spacing w:after="40"/>
      </w:pPr>
      <w:r>
        <w:rPr>
          <w:b/>
        </w:rPr>
        <w:t>QBClient</w:t>
      </w:r>
      <w:r>
        <w:rPr>
          <w:i/>
          <w:sz w:val="20"/>
        </w:rPr>
        <w:tab/>
        <w:t>Show if quota reached Source GoDaddy (GoDaddy = closed)</w:t>
      </w:r>
    </w:p>
    <w:p w14:paraId="2FACFCCF" w14:textId="77777777" w:rsidR="003008F8" w:rsidRDefault="00B718F9">
      <w:pPr>
        <w:keepNext/>
        <w:spacing w:after="0"/>
      </w:pPr>
      <w:r>
        <w:t>Thank you very much for your interest in the survey.  We've reached the limit of completed surveys and the survey is now closed.</w:t>
      </w:r>
      <w:r>
        <w:br/>
      </w:r>
    </w:p>
    <w:p w14:paraId="1A6B6EB6" w14:textId="77777777" w:rsidR="003008F8" w:rsidRDefault="00B718F9">
      <w:pPr>
        <w:keepNext/>
        <w:spacing w:after="0"/>
      </w:pPr>
      <w:r>
        <w:rPr>
          <w:color w:val="A8A8A8"/>
        </w:rPr>
        <w:t xml:space="preserve">    Status Code: 571</w:t>
      </w:r>
    </w:p>
    <w:p w14:paraId="268309F8" w14:textId="77777777" w:rsidR="003008F8" w:rsidRDefault="003008F8"/>
    <w:p w14:paraId="0C223E5F" w14:textId="77777777" w:rsidR="003008F8" w:rsidRDefault="00B718F9">
      <w:pPr>
        <w:keepNext/>
        <w:spacing w:after="220"/>
      </w:pPr>
      <w:r>
        <w:rPr>
          <w:b/>
          <w:sz w:val="28"/>
          <w:highlight w:val="lightGray"/>
        </w:rPr>
        <w:lastRenderedPageBreak/>
        <w:t>Page Screeners</w:t>
      </w:r>
    </w:p>
    <w:p w14:paraId="18BF7CBC" w14:textId="77777777" w:rsidR="003008F8" w:rsidRDefault="00B718F9">
      <w:pPr>
        <w:keepNext/>
        <w:spacing w:after="40"/>
      </w:pPr>
      <w:r>
        <w:rPr>
          <w:b/>
        </w:rPr>
        <w:t>Q1</w:t>
      </w:r>
    </w:p>
    <w:p w14:paraId="0520F0F2" w14:textId="77777777" w:rsidR="003008F8" w:rsidRDefault="00B718F9">
      <w:pPr>
        <w:keepNext/>
        <w:spacing w:after="0"/>
      </w:pPr>
      <w:r>
        <w:t>Just to confirm, are you a GoDaddy customer?</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27C82476" w14:textId="77777777">
        <w:tc>
          <w:tcPr>
            <w:tcW w:w="792" w:type="dxa"/>
          </w:tcPr>
          <w:p w14:paraId="5BC833AD" w14:textId="77777777" w:rsidR="003008F8" w:rsidRDefault="00B718F9">
            <w:r>
              <w:t>❍</w:t>
            </w:r>
            <w:r>
              <w:rPr>
                <w:sz w:val="20"/>
                <w:vertAlign w:val="subscript"/>
              </w:rPr>
              <w:t xml:space="preserve">   1</w:t>
            </w:r>
          </w:p>
        </w:tc>
        <w:tc>
          <w:tcPr>
            <w:tcW w:w="9288" w:type="dxa"/>
          </w:tcPr>
          <w:p w14:paraId="2A7363CB" w14:textId="77777777" w:rsidR="003008F8" w:rsidRDefault="00B718F9">
            <w:r>
              <w:t>Yes</w:t>
            </w:r>
          </w:p>
        </w:tc>
      </w:tr>
      <w:tr w:rsidR="003008F8" w14:paraId="5E10B93D" w14:textId="77777777">
        <w:tc>
          <w:tcPr>
            <w:tcW w:w="792" w:type="dxa"/>
          </w:tcPr>
          <w:p w14:paraId="442B81CF" w14:textId="77777777" w:rsidR="003008F8" w:rsidRDefault="00B718F9">
            <w:r>
              <w:t>❍</w:t>
            </w:r>
            <w:r>
              <w:rPr>
                <w:sz w:val="20"/>
                <w:vertAlign w:val="subscript"/>
              </w:rPr>
              <w:t xml:space="preserve">   2</w:t>
            </w:r>
          </w:p>
        </w:tc>
        <w:tc>
          <w:tcPr>
            <w:tcW w:w="9288" w:type="dxa"/>
          </w:tcPr>
          <w:p w14:paraId="541FABDA" w14:textId="77777777" w:rsidR="003008F8" w:rsidRDefault="00B718F9">
            <w:r>
              <w:t>No</w:t>
            </w:r>
          </w:p>
        </w:tc>
      </w:tr>
    </w:tbl>
    <w:p w14:paraId="429F3A58" w14:textId="77777777" w:rsidR="003008F8" w:rsidRDefault="003008F8"/>
    <w:p w14:paraId="718E0BFF" w14:textId="77777777" w:rsidR="003008F8" w:rsidRDefault="00B718F9">
      <w:pPr>
        <w:keepNext/>
        <w:spacing w:after="40"/>
      </w:pPr>
      <w:r>
        <w:rPr>
          <w:b/>
        </w:rPr>
        <w:t>T1</w:t>
      </w:r>
      <w:r>
        <w:rPr>
          <w:i/>
          <w:sz w:val="20"/>
        </w:rPr>
        <w:tab/>
        <w:t>Show if Not GD (Q1 = 2)</w:t>
      </w:r>
    </w:p>
    <w:p w14:paraId="716F2128" w14:textId="77777777" w:rsidR="003008F8" w:rsidRDefault="00B718F9">
      <w:pPr>
        <w:keepNext/>
        <w:spacing w:after="0"/>
      </w:pPr>
      <w:r>
        <w:t>Unfortunately this survey is for GoDaddy Customers only. Thank you for your interest.</w:t>
      </w:r>
      <w:r>
        <w:br/>
      </w:r>
    </w:p>
    <w:p w14:paraId="4F57EE8C" w14:textId="77777777" w:rsidR="003008F8" w:rsidRDefault="00B718F9">
      <w:pPr>
        <w:keepNext/>
        <w:spacing w:after="0"/>
      </w:pPr>
      <w:r>
        <w:rPr>
          <w:color w:val="A8A8A8"/>
        </w:rPr>
        <w:t xml:space="preserve">    Status Code: 510</w:t>
      </w:r>
    </w:p>
    <w:p w14:paraId="7B6743CD" w14:textId="77777777" w:rsidR="003008F8" w:rsidRDefault="003008F8"/>
    <w:p w14:paraId="43A11299" w14:textId="77777777" w:rsidR="003008F8" w:rsidRDefault="00B718F9">
      <w:pPr>
        <w:keepNext/>
        <w:spacing w:after="40"/>
      </w:pPr>
      <w:r>
        <w:rPr>
          <w:b/>
        </w:rPr>
        <w:t>Q2</w:t>
      </w:r>
    </w:p>
    <w:p w14:paraId="15534CA1" w14:textId="77777777" w:rsidR="003008F8" w:rsidRDefault="00B718F9">
      <w:pPr>
        <w:keepNext/>
        <w:spacing w:after="0"/>
      </w:pPr>
      <w:r>
        <w:t>Which of the following best fits the purpose of your website:</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315A25BC" w14:textId="77777777">
        <w:tc>
          <w:tcPr>
            <w:tcW w:w="792" w:type="dxa"/>
          </w:tcPr>
          <w:p w14:paraId="37AF762F" w14:textId="77777777" w:rsidR="003008F8" w:rsidRDefault="00B718F9">
            <w:r>
              <w:t>❍</w:t>
            </w:r>
            <w:r>
              <w:rPr>
                <w:sz w:val="20"/>
                <w:vertAlign w:val="subscript"/>
              </w:rPr>
              <w:t xml:space="preserve">   1</w:t>
            </w:r>
          </w:p>
        </w:tc>
        <w:tc>
          <w:tcPr>
            <w:tcW w:w="9288" w:type="dxa"/>
          </w:tcPr>
          <w:p w14:paraId="6155BDAB" w14:textId="77777777" w:rsidR="003008F8" w:rsidRDefault="00B718F9">
            <w:r>
              <w:rPr>
                <w:b/>
              </w:rPr>
              <w:t>Business or commercial</w:t>
            </w:r>
            <w:r>
              <w:t xml:space="preserve"> (including for profit and non-profit entities)</w:t>
            </w:r>
          </w:p>
        </w:tc>
      </w:tr>
      <w:tr w:rsidR="003008F8" w14:paraId="0B09B1E9" w14:textId="77777777">
        <w:tc>
          <w:tcPr>
            <w:tcW w:w="792" w:type="dxa"/>
          </w:tcPr>
          <w:p w14:paraId="6A666440" w14:textId="77777777" w:rsidR="003008F8" w:rsidRDefault="00B718F9">
            <w:r>
              <w:t>❍</w:t>
            </w:r>
            <w:r>
              <w:rPr>
                <w:sz w:val="20"/>
                <w:vertAlign w:val="subscript"/>
              </w:rPr>
              <w:t xml:space="preserve">   2</w:t>
            </w:r>
          </w:p>
        </w:tc>
        <w:tc>
          <w:tcPr>
            <w:tcW w:w="9288" w:type="dxa"/>
          </w:tcPr>
          <w:p w14:paraId="7520EBF9" w14:textId="77777777" w:rsidR="003008F8" w:rsidRDefault="00B718F9">
            <w:r>
              <w:rPr>
                <w:b/>
              </w:rPr>
              <w:t>Personal or community</w:t>
            </w:r>
            <w:r>
              <w:t xml:space="preserve"> (primarily for a hobby, idea, religious organization, community, or sports team/association)</w:t>
            </w:r>
          </w:p>
        </w:tc>
      </w:tr>
    </w:tbl>
    <w:p w14:paraId="0DFAF444" w14:textId="77777777" w:rsidR="003008F8" w:rsidRDefault="003008F8"/>
    <w:p w14:paraId="6F798627" w14:textId="77777777" w:rsidR="003008F8" w:rsidRDefault="00B718F9">
      <w:pPr>
        <w:keepNext/>
        <w:spacing w:after="40"/>
      </w:pPr>
      <w:r>
        <w:rPr>
          <w:b/>
        </w:rPr>
        <w:t>Q3</w:t>
      </w:r>
    </w:p>
    <w:p w14:paraId="241C81E0" w14:textId="77777777" w:rsidR="003008F8" w:rsidRDefault="00B718F9">
      <w:pPr>
        <w:keepNext/>
        <w:spacing w:after="0"/>
      </w:pPr>
      <w:r>
        <w:t>What is your role in respect to this website?</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3066B155" w14:textId="77777777">
        <w:tc>
          <w:tcPr>
            <w:tcW w:w="792" w:type="dxa"/>
          </w:tcPr>
          <w:p w14:paraId="74AF4404" w14:textId="77777777" w:rsidR="003008F8" w:rsidRDefault="00B718F9">
            <w:r>
              <w:t>❍</w:t>
            </w:r>
            <w:r>
              <w:rPr>
                <w:sz w:val="20"/>
                <w:vertAlign w:val="subscript"/>
              </w:rPr>
              <w:t xml:space="preserve">   1</w:t>
            </w:r>
          </w:p>
        </w:tc>
        <w:tc>
          <w:tcPr>
            <w:tcW w:w="9288" w:type="dxa"/>
          </w:tcPr>
          <w:p w14:paraId="02D13EE6" w14:textId="77777777" w:rsidR="003008F8" w:rsidRDefault="00B718F9">
            <w:r>
              <w:t>I am the owner of the business, organization or idea the website supports</w:t>
            </w:r>
          </w:p>
        </w:tc>
      </w:tr>
      <w:tr w:rsidR="003008F8" w14:paraId="5CB8A9DD" w14:textId="77777777">
        <w:tc>
          <w:tcPr>
            <w:tcW w:w="792" w:type="dxa"/>
          </w:tcPr>
          <w:p w14:paraId="6EADD110" w14:textId="77777777" w:rsidR="003008F8" w:rsidRDefault="00B718F9">
            <w:r>
              <w:t>❍</w:t>
            </w:r>
            <w:r>
              <w:rPr>
                <w:sz w:val="20"/>
                <w:vertAlign w:val="subscript"/>
              </w:rPr>
              <w:t xml:space="preserve">   2</w:t>
            </w:r>
          </w:p>
        </w:tc>
        <w:tc>
          <w:tcPr>
            <w:tcW w:w="9288" w:type="dxa"/>
          </w:tcPr>
          <w:p w14:paraId="1D3A32B9" w14:textId="77777777" w:rsidR="003008F8" w:rsidRDefault="00B718F9">
            <w:r>
              <w:t>I am an employee or member of the business, organization or idea the website supports</w:t>
            </w:r>
          </w:p>
        </w:tc>
      </w:tr>
      <w:tr w:rsidR="003008F8" w14:paraId="0E0E18EE" w14:textId="77777777">
        <w:tc>
          <w:tcPr>
            <w:tcW w:w="792" w:type="dxa"/>
          </w:tcPr>
          <w:p w14:paraId="33596824" w14:textId="77777777" w:rsidR="003008F8" w:rsidRDefault="00B718F9">
            <w:r>
              <w:t>❍</w:t>
            </w:r>
            <w:r>
              <w:rPr>
                <w:sz w:val="20"/>
                <w:vertAlign w:val="subscript"/>
              </w:rPr>
              <w:t xml:space="preserve">   3</w:t>
            </w:r>
          </w:p>
        </w:tc>
        <w:tc>
          <w:tcPr>
            <w:tcW w:w="9288" w:type="dxa"/>
          </w:tcPr>
          <w:p w14:paraId="07FCF34A" w14:textId="77777777" w:rsidR="003008F8" w:rsidRDefault="00B718F9">
            <w:r>
              <w:t>I am a paid contractor who builds and/or maintains the website</w:t>
            </w:r>
          </w:p>
        </w:tc>
      </w:tr>
      <w:tr w:rsidR="003008F8" w14:paraId="05F316E1" w14:textId="77777777">
        <w:tc>
          <w:tcPr>
            <w:tcW w:w="792" w:type="dxa"/>
          </w:tcPr>
          <w:p w14:paraId="4DDF1B08" w14:textId="77777777" w:rsidR="003008F8" w:rsidRDefault="00B718F9">
            <w:r>
              <w:t>❍</w:t>
            </w:r>
            <w:r>
              <w:rPr>
                <w:sz w:val="20"/>
                <w:vertAlign w:val="subscript"/>
              </w:rPr>
              <w:t xml:space="preserve">   4</w:t>
            </w:r>
          </w:p>
        </w:tc>
        <w:tc>
          <w:tcPr>
            <w:tcW w:w="9288" w:type="dxa"/>
          </w:tcPr>
          <w:p w14:paraId="031CE112" w14:textId="77777777" w:rsidR="003008F8" w:rsidRDefault="00B718F9">
            <w:r>
              <w:t>I am an unpaid volunteer who builds and/or maintains the website</w:t>
            </w:r>
          </w:p>
        </w:tc>
      </w:tr>
      <w:tr w:rsidR="003008F8" w14:paraId="60BB661D" w14:textId="77777777">
        <w:tc>
          <w:tcPr>
            <w:tcW w:w="792" w:type="dxa"/>
          </w:tcPr>
          <w:p w14:paraId="59C17714" w14:textId="77777777" w:rsidR="003008F8" w:rsidRDefault="00B718F9">
            <w:r>
              <w:t>❍</w:t>
            </w:r>
            <w:r>
              <w:rPr>
                <w:sz w:val="20"/>
                <w:vertAlign w:val="subscript"/>
              </w:rPr>
              <w:t xml:space="preserve">   5</w:t>
            </w:r>
          </w:p>
        </w:tc>
        <w:tc>
          <w:tcPr>
            <w:tcW w:w="9288" w:type="dxa"/>
          </w:tcPr>
          <w:p w14:paraId="6E0213B8" w14:textId="77777777" w:rsidR="003008F8" w:rsidRDefault="00B718F9">
            <w:r>
              <w:t>Other (specify):  __________________________________________________</w:t>
            </w:r>
          </w:p>
        </w:tc>
      </w:tr>
    </w:tbl>
    <w:p w14:paraId="10495283" w14:textId="77777777" w:rsidR="003008F8" w:rsidRDefault="003008F8"/>
    <w:p w14:paraId="67EF153F" w14:textId="77777777" w:rsidR="003008F8" w:rsidRDefault="00B718F9">
      <w:pPr>
        <w:keepNext/>
        <w:spacing w:after="40"/>
      </w:pPr>
      <w:r>
        <w:rPr>
          <w:b/>
        </w:rPr>
        <w:t>T2</w:t>
      </w:r>
      <w:r>
        <w:rPr>
          <w:i/>
          <w:sz w:val="20"/>
        </w:rPr>
        <w:tab/>
        <w:t>Show if S2 employee contractor or unpaid volunteer (Q3 = 2,3,4,5)</w:t>
      </w:r>
    </w:p>
    <w:p w14:paraId="5A0F11CA" w14:textId="77777777" w:rsidR="003008F8" w:rsidRDefault="00B718F9">
      <w:pPr>
        <w:keepNext/>
        <w:spacing w:after="0"/>
      </w:pPr>
      <w:r>
        <w:t>Unfortunately at this time, this survey is for business owners and managers, and the rest of our questions for this survey are limited to individuals with those roles. Thank you for your interest.</w:t>
      </w:r>
      <w:r>
        <w:br/>
      </w:r>
    </w:p>
    <w:p w14:paraId="0F2A4E8C" w14:textId="77777777" w:rsidR="003008F8" w:rsidRDefault="00B718F9">
      <w:pPr>
        <w:keepNext/>
        <w:spacing w:after="0"/>
      </w:pPr>
      <w:r>
        <w:rPr>
          <w:color w:val="A8A8A8"/>
        </w:rPr>
        <w:t xml:space="preserve">    Status Code: 509</w:t>
      </w:r>
    </w:p>
    <w:p w14:paraId="6514145E" w14:textId="77777777" w:rsidR="003008F8" w:rsidRDefault="003008F8"/>
    <w:p w14:paraId="4E5E4D3D" w14:textId="77777777" w:rsidR="003008F8" w:rsidRDefault="00B718F9">
      <w:pPr>
        <w:keepNext/>
        <w:spacing w:after="40"/>
        <w:jc w:val="center"/>
      </w:pPr>
      <w:r>
        <w:rPr>
          <w:b/>
          <w:sz w:val="32"/>
          <w:highlight w:val="lightGray"/>
        </w:rPr>
        <w:lastRenderedPageBreak/>
        <w:t>Section Main Survey</w:t>
      </w:r>
    </w:p>
    <w:p w14:paraId="12C5F701" w14:textId="77777777" w:rsidR="003008F8" w:rsidRDefault="00B718F9">
      <w:pPr>
        <w:keepNext/>
        <w:jc w:val="center"/>
      </w:pPr>
      <w:r>
        <w:rPr>
          <w:sz w:val="16"/>
        </w:rPr>
        <w:t>Q5, Q7, Q8, Q9, Q10, Q11, Q12, Q13, Q14, Q15, Q16, Q17, Q18, Q19, Q20, Q21, Q22, Q23, Q24, Q25, Q26, Q27, Q28, Q29, Q32, Q33, Q34, Q35, Q36, Q37, Q38, Q40, Q41, Q42, Q43, Q48, Q49, Q50, Q51, Q52, Q53, Q54, Q55, Q56, Q57, Q58, Q60, Q61, Q62, Q63, Q65, Q66, Q67, Q68, Q69, Q70, Q71, Q72, Q73, Q74, Q75, Q76, Q77, Q78, Q79, Q80, Q81, Q82, Q83, Q84, Q85, Q86</w:t>
      </w:r>
    </w:p>
    <w:tbl>
      <w:tblPr>
        <w:tblStyle w:val="TableGrid"/>
        <w:tblW w:w="0" w:type="auto"/>
        <w:tblBorders>
          <w:top w:val="single" w:sz="1" w:space="0" w:color="00000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3008F8" w14:paraId="039E7BE1" w14:textId="77777777">
        <w:tc>
          <w:tcPr>
            <w:tcW w:w="10080" w:type="dxa"/>
          </w:tcPr>
          <w:p w14:paraId="4FA18CAC" w14:textId="77777777" w:rsidR="003008F8" w:rsidRDefault="003008F8">
            <w:pPr>
              <w:keepNext/>
            </w:pPr>
          </w:p>
        </w:tc>
      </w:tr>
    </w:tbl>
    <w:p w14:paraId="72030E99" w14:textId="77777777" w:rsidR="003008F8" w:rsidRDefault="00B718F9">
      <w:pPr>
        <w:keepNext/>
        <w:spacing w:after="220"/>
      </w:pPr>
      <w:r>
        <w:rPr>
          <w:b/>
          <w:sz w:val="28"/>
          <w:highlight w:val="lightGray"/>
        </w:rPr>
        <w:t>Page Main Body</w:t>
      </w:r>
    </w:p>
    <w:p w14:paraId="7A53F5B2" w14:textId="77777777" w:rsidR="003008F8" w:rsidRDefault="00B718F9">
      <w:pPr>
        <w:keepNext/>
        <w:spacing w:after="40"/>
      </w:pPr>
      <w:r>
        <w:rPr>
          <w:b/>
        </w:rPr>
        <w:t>Q5</w:t>
      </w:r>
    </w:p>
    <w:p w14:paraId="0205A015" w14:textId="77777777" w:rsidR="003008F8" w:rsidRDefault="00B718F9">
      <w:pPr>
        <w:keepNext/>
        <w:spacing w:after="0"/>
      </w:pPr>
      <w:r>
        <w:t>What are the top three ways your website serves your business and customers?</w:t>
      </w:r>
      <w:r>
        <w:br/>
      </w:r>
    </w:p>
    <w:p w14:paraId="2CDB0731" w14:textId="77777777" w:rsidR="003008F8" w:rsidRDefault="00B718F9">
      <w:pPr>
        <w:keepNext/>
        <w:spacing w:after="0"/>
      </w:pPr>
      <w:r>
        <w:rPr>
          <w:i/>
          <w:color w:val="A8A8A8"/>
          <w:sz w:val="20"/>
        </w:rPr>
        <w:t>Please rank your top 3 uses</w:t>
      </w:r>
      <w:r>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4DCF8F8B" w14:textId="77777777">
        <w:tc>
          <w:tcPr>
            <w:tcW w:w="792" w:type="dxa"/>
          </w:tcPr>
          <w:p w14:paraId="69AFBA2B" w14:textId="77777777" w:rsidR="003008F8" w:rsidRDefault="00B718F9">
            <w:r>
              <w:t>_____</w:t>
            </w:r>
          </w:p>
        </w:tc>
        <w:tc>
          <w:tcPr>
            <w:tcW w:w="9288" w:type="dxa"/>
          </w:tcPr>
          <w:p w14:paraId="1585EC86" w14:textId="77777777" w:rsidR="003008F8" w:rsidRDefault="00B718F9">
            <w:r>
              <w:rPr>
                <w:b/>
              </w:rPr>
              <w:t>Sales Orders</w:t>
            </w:r>
            <w:r>
              <w:t xml:space="preserve"> – The website allows customers to place orders for physical and/or digital goods</w:t>
            </w:r>
          </w:p>
        </w:tc>
      </w:tr>
      <w:tr w:rsidR="003008F8" w14:paraId="3CC1AF34" w14:textId="77777777">
        <w:tc>
          <w:tcPr>
            <w:tcW w:w="792" w:type="dxa"/>
          </w:tcPr>
          <w:p w14:paraId="2EC2B08C" w14:textId="77777777" w:rsidR="003008F8" w:rsidRDefault="00B718F9">
            <w:r>
              <w:t>_____</w:t>
            </w:r>
          </w:p>
        </w:tc>
        <w:tc>
          <w:tcPr>
            <w:tcW w:w="9288" w:type="dxa"/>
          </w:tcPr>
          <w:p w14:paraId="7DFBB7A8" w14:textId="77777777" w:rsidR="003008F8" w:rsidRDefault="00B718F9">
            <w:r>
              <w:rPr>
                <w:b/>
              </w:rPr>
              <w:t>Bookings</w:t>
            </w:r>
            <w:r>
              <w:t xml:space="preserve"> – The website allows clients to book services</w:t>
            </w:r>
          </w:p>
        </w:tc>
      </w:tr>
      <w:tr w:rsidR="003008F8" w14:paraId="7D9187C7" w14:textId="77777777">
        <w:tc>
          <w:tcPr>
            <w:tcW w:w="792" w:type="dxa"/>
          </w:tcPr>
          <w:p w14:paraId="6D6B2B70" w14:textId="77777777" w:rsidR="003008F8" w:rsidRDefault="00B718F9">
            <w:r>
              <w:t>_____</w:t>
            </w:r>
          </w:p>
        </w:tc>
        <w:tc>
          <w:tcPr>
            <w:tcW w:w="9288" w:type="dxa"/>
          </w:tcPr>
          <w:p w14:paraId="436E67D1" w14:textId="77777777" w:rsidR="003008F8" w:rsidRDefault="00B718F9">
            <w:r>
              <w:rPr>
                <w:b/>
              </w:rPr>
              <w:t>Communications</w:t>
            </w:r>
            <w:r>
              <w:t xml:space="preserve">  – The website allows me to communicate updates, promotions, specials, etc. with my customers</w:t>
            </w:r>
          </w:p>
        </w:tc>
      </w:tr>
      <w:tr w:rsidR="003008F8" w14:paraId="67C1649D" w14:textId="77777777">
        <w:tc>
          <w:tcPr>
            <w:tcW w:w="792" w:type="dxa"/>
          </w:tcPr>
          <w:p w14:paraId="5312C8BD" w14:textId="77777777" w:rsidR="003008F8" w:rsidRDefault="00B718F9">
            <w:r>
              <w:t>_____</w:t>
            </w:r>
          </w:p>
        </w:tc>
        <w:tc>
          <w:tcPr>
            <w:tcW w:w="9288" w:type="dxa"/>
          </w:tcPr>
          <w:p w14:paraId="12ABE6C9" w14:textId="77777777" w:rsidR="003008F8" w:rsidRDefault="00B718F9">
            <w:r>
              <w:rPr>
                <w:b/>
              </w:rPr>
              <w:t>Marketing and Credibility</w:t>
            </w:r>
            <w:r>
              <w:t xml:space="preserve"> – The website helps me brand and have a digital presence</w:t>
            </w:r>
          </w:p>
        </w:tc>
      </w:tr>
      <w:tr w:rsidR="003008F8" w14:paraId="2269913C" w14:textId="77777777">
        <w:tc>
          <w:tcPr>
            <w:tcW w:w="792" w:type="dxa"/>
          </w:tcPr>
          <w:p w14:paraId="013DD2B3" w14:textId="77777777" w:rsidR="003008F8" w:rsidRDefault="00B718F9">
            <w:r>
              <w:t>_____</w:t>
            </w:r>
          </w:p>
        </w:tc>
        <w:tc>
          <w:tcPr>
            <w:tcW w:w="9288" w:type="dxa"/>
          </w:tcPr>
          <w:p w14:paraId="3BC8D393" w14:textId="77777777" w:rsidR="003008F8" w:rsidRDefault="00B718F9">
            <w:r>
              <w:rPr>
                <w:b/>
              </w:rPr>
              <w:t>Operations</w:t>
            </w:r>
            <w:r>
              <w:t xml:space="preserve"> – The website allows customers to access a web-portal, or allows employees to check schedules, change shifts, request time off, etc.</w:t>
            </w:r>
          </w:p>
        </w:tc>
      </w:tr>
      <w:tr w:rsidR="003008F8" w14:paraId="1BA2366B" w14:textId="77777777">
        <w:tc>
          <w:tcPr>
            <w:tcW w:w="792" w:type="dxa"/>
          </w:tcPr>
          <w:p w14:paraId="46F58024" w14:textId="77777777" w:rsidR="003008F8" w:rsidRDefault="00B718F9">
            <w:r>
              <w:t>_____</w:t>
            </w:r>
          </w:p>
        </w:tc>
        <w:tc>
          <w:tcPr>
            <w:tcW w:w="9288" w:type="dxa"/>
          </w:tcPr>
          <w:p w14:paraId="5341BAA5" w14:textId="77777777" w:rsidR="003008F8" w:rsidRDefault="00B718F9">
            <w:r>
              <w:t>Other (specify): __________________________________________________</w:t>
            </w:r>
          </w:p>
        </w:tc>
      </w:tr>
      <w:tr w:rsidR="003008F8" w14:paraId="6DE1C585" w14:textId="77777777">
        <w:tc>
          <w:tcPr>
            <w:tcW w:w="792" w:type="dxa"/>
          </w:tcPr>
          <w:p w14:paraId="390E5E9E" w14:textId="77777777" w:rsidR="003008F8" w:rsidRDefault="00B718F9">
            <w:r>
              <w:t>_____</w:t>
            </w:r>
          </w:p>
        </w:tc>
        <w:tc>
          <w:tcPr>
            <w:tcW w:w="9288" w:type="dxa"/>
          </w:tcPr>
          <w:p w14:paraId="7750B2A1" w14:textId="77777777" w:rsidR="003008F8" w:rsidRDefault="00B718F9">
            <w:r>
              <w:t>Don't know</w:t>
            </w:r>
            <w:r>
              <w:rPr>
                <w:i/>
                <w:color w:val="A8A8A8"/>
                <w:sz w:val="20"/>
              </w:rPr>
              <w:tab/>
              <w:t>(Exclusive)</w:t>
            </w:r>
          </w:p>
        </w:tc>
      </w:tr>
      <w:tr w:rsidR="003008F8" w14:paraId="36D18EB8" w14:textId="77777777">
        <w:tc>
          <w:tcPr>
            <w:tcW w:w="792" w:type="dxa"/>
          </w:tcPr>
          <w:p w14:paraId="0963630D" w14:textId="77777777" w:rsidR="003008F8" w:rsidRDefault="00B718F9">
            <w:r>
              <w:t>_____</w:t>
            </w:r>
          </w:p>
        </w:tc>
        <w:tc>
          <w:tcPr>
            <w:tcW w:w="9288" w:type="dxa"/>
          </w:tcPr>
          <w:p w14:paraId="44DB9435" w14:textId="77777777" w:rsidR="003008F8" w:rsidRDefault="00B718F9">
            <w:r>
              <w:t>Prefer not to answer</w:t>
            </w:r>
            <w:r>
              <w:rPr>
                <w:i/>
                <w:color w:val="A8A8A8"/>
                <w:sz w:val="20"/>
              </w:rPr>
              <w:tab/>
              <w:t>(Exclusive)</w:t>
            </w:r>
          </w:p>
        </w:tc>
      </w:tr>
    </w:tbl>
    <w:p w14:paraId="205CFE0A" w14:textId="77777777" w:rsidR="003008F8" w:rsidRDefault="003008F8"/>
    <w:p w14:paraId="2A8A8D44" w14:textId="77777777" w:rsidR="003008F8" w:rsidRDefault="00B718F9">
      <w:pPr>
        <w:keepNext/>
        <w:spacing w:after="40"/>
      </w:pPr>
      <w:r>
        <w:rPr>
          <w:b/>
        </w:rPr>
        <w:t>Q7</w:t>
      </w:r>
    </w:p>
    <w:p w14:paraId="205A360F" w14:textId="77777777" w:rsidR="003008F8" w:rsidRDefault="00B718F9">
      <w:pPr>
        <w:keepNext/>
        <w:spacing w:after="0"/>
      </w:pPr>
      <w:r>
        <w:t>In total, how many employees are there working at your organization?</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5A9DC0D1" w14:textId="77777777">
        <w:tc>
          <w:tcPr>
            <w:tcW w:w="792" w:type="dxa"/>
          </w:tcPr>
          <w:p w14:paraId="3FD89472" w14:textId="77777777" w:rsidR="003008F8" w:rsidRDefault="00B718F9">
            <w:r>
              <w:t>❍</w:t>
            </w:r>
            <w:r>
              <w:rPr>
                <w:sz w:val="20"/>
                <w:vertAlign w:val="subscript"/>
              </w:rPr>
              <w:t xml:space="preserve">   1</w:t>
            </w:r>
          </w:p>
        </w:tc>
        <w:tc>
          <w:tcPr>
            <w:tcW w:w="9288" w:type="dxa"/>
          </w:tcPr>
          <w:p w14:paraId="72C3BFB0" w14:textId="77777777" w:rsidR="003008F8" w:rsidRDefault="00B718F9">
            <w:r>
              <w:t>1 (just myself)</w:t>
            </w:r>
          </w:p>
        </w:tc>
      </w:tr>
      <w:tr w:rsidR="003008F8" w14:paraId="7C24752A" w14:textId="77777777">
        <w:tc>
          <w:tcPr>
            <w:tcW w:w="792" w:type="dxa"/>
          </w:tcPr>
          <w:p w14:paraId="70FAF1C2" w14:textId="77777777" w:rsidR="003008F8" w:rsidRDefault="00B718F9">
            <w:r>
              <w:t>❍</w:t>
            </w:r>
            <w:r>
              <w:rPr>
                <w:sz w:val="20"/>
                <w:vertAlign w:val="subscript"/>
              </w:rPr>
              <w:t xml:space="preserve">   2</w:t>
            </w:r>
          </w:p>
        </w:tc>
        <w:tc>
          <w:tcPr>
            <w:tcW w:w="9288" w:type="dxa"/>
          </w:tcPr>
          <w:p w14:paraId="66198587" w14:textId="77777777" w:rsidR="003008F8" w:rsidRDefault="00B718F9">
            <w:r>
              <w:t>2-4</w:t>
            </w:r>
          </w:p>
        </w:tc>
      </w:tr>
      <w:tr w:rsidR="003008F8" w14:paraId="6497721E" w14:textId="77777777">
        <w:tc>
          <w:tcPr>
            <w:tcW w:w="792" w:type="dxa"/>
          </w:tcPr>
          <w:p w14:paraId="1DAFC665" w14:textId="77777777" w:rsidR="003008F8" w:rsidRDefault="00B718F9">
            <w:r>
              <w:t>❍</w:t>
            </w:r>
            <w:r>
              <w:rPr>
                <w:sz w:val="20"/>
                <w:vertAlign w:val="subscript"/>
              </w:rPr>
              <w:t xml:space="preserve">   3</w:t>
            </w:r>
          </w:p>
        </w:tc>
        <w:tc>
          <w:tcPr>
            <w:tcW w:w="9288" w:type="dxa"/>
          </w:tcPr>
          <w:p w14:paraId="7B5AC729" w14:textId="77777777" w:rsidR="003008F8" w:rsidRDefault="00B718F9">
            <w:r>
              <w:t>5-9</w:t>
            </w:r>
          </w:p>
        </w:tc>
      </w:tr>
      <w:tr w:rsidR="003008F8" w14:paraId="62EA3D58" w14:textId="77777777">
        <w:tc>
          <w:tcPr>
            <w:tcW w:w="792" w:type="dxa"/>
          </w:tcPr>
          <w:p w14:paraId="2101DD6A" w14:textId="77777777" w:rsidR="003008F8" w:rsidRDefault="00B718F9">
            <w:r>
              <w:t>❍</w:t>
            </w:r>
            <w:r>
              <w:rPr>
                <w:sz w:val="20"/>
                <w:vertAlign w:val="subscript"/>
              </w:rPr>
              <w:t xml:space="preserve">   4</w:t>
            </w:r>
          </w:p>
        </w:tc>
        <w:tc>
          <w:tcPr>
            <w:tcW w:w="9288" w:type="dxa"/>
          </w:tcPr>
          <w:p w14:paraId="5F97F04A" w14:textId="77777777" w:rsidR="003008F8" w:rsidRDefault="00B718F9">
            <w:r>
              <w:t>10-19</w:t>
            </w:r>
          </w:p>
        </w:tc>
      </w:tr>
      <w:tr w:rsidR="003008F8" w14:paraId="3EAB14AC" w14:textId="77777777">
        <w:tc>
          <w:tcPr>
            <w:tcW w:w="792" w:type="dxa"/>
          </w:tcPr>
          <w:p w14:paraId="4F40397A" w14:textId="77777777" w:rsidR="003008F8" w:rsidRDefault="00B718F9">
            <w:r>
              <w:t>❍</w:t>
            </w:r>
            <w:r>
              <w:rPr>
                <w:sz w:val="20"/>
                <w:vertAlign w:val="subscript"/>
              </w:rPr>
              <w:t xml:space="preserve">   5</w:t>
            </w:r>
          </w:p>
        </w:tc>
        <w:tc>
          <w:tcPr>
            <w:tcW w:w="9288" w:type="dxa"/>
          </w:tcPr>
          <w:p w14:paraId="6DE9D55C" w14:textId="77777777" w:rsidR="003008F8" w:rsidRDefault="00B718F9">
            <w:r>
              <w:t>20-49</w:t>
            </w:r>
          </w:p>
        </w:tc>
      </w:tr>
      <w:tr w:rsidR="003008F8" w14:paraId="00E7191A" w14:textId="77777777">
        <w:tc>
          <w:tcPr>
            <w:tcW w:w="792" w:type="dxa"/>
          </w:tcPr>
          <w:p w14:paraId="4444D3D7" w14:textId="77777777" w:rsidR="003008F8" w:rsidRDefault="00B718F9">
            <w:r>
              <w:t>❍</w:t>
            </w:r>
            <w:r>
              <w:rPr>
                <w:sz w:val="20"/>
                <w:vertAlign w:val="subscript"/>
              </w:rPr>
              <w:t xml:space="preserve">   6</w:t>
            </w:r>
          </w:p>
        </w:tc>
        <w:tc>
          <w:tcPr>
            <w:tcW w:w="9288" w:type="dxa"/>
          </w:tcPr>
          <w:p w14:paraId="1F7FB247" w14:textId="77777777" w:rsidR="003008F8" w:rsidRDefault="00B718F9">
            <w:r>
              <w:t>50-99</w:t>
            </w:r>
          </w:p>
        </w:tc>
      </w:tr>
      <w:tr w:rsidR="003008F8" w14:paraId="3458D5E5" w14:textId="77777777">
        <w:tc>
          <w:tcPr>
            <w:tcW w:w="792" w:type="dxa"/>
          </w:tcPr>
          <w:p w14:paraId="3CBA9C9D" w14:textId="77777777" w:rsidR="003008F8" w:rsidRDefault="00B718F9">
            <w:r>
              <w:t>❍</w:t>
            </w:r>
            <w:r>
              <w:rPr>
                <w:sz w:val="20"/>
                <w:vertAlign w:val="subscript"/>
              </w:rPr>
              <w:t xml:space="preserve">   7</w:t>
            </w:r>
          </w:p>
        </w:tc>
        <w:tc>
          <w:tcPr>
            <w:tcW w:w="9288" w:type="dxa"/>
          </w:tcPr>
          <w:p w14:paraId="5E170648" w14:textId="77777777" w:rsidR="003008F8" w:rsidRDefault="00B718F9">
            <w:r>
              <w:t>100 or more</w:t>
            </w:r>
          </w:p>
        </w:tc>
      </w:tr>
      <w:tr w:rsidR="003008F8" w14:paraId="74A5D81F" w14:textId="77777777">
        <w:tc>
          <w:tcPr>
            <w:tcW w:w="792" w:type="dxa"/>
          </w:tcPr>
          <w:p w14:paraId="4F126E95" w14:textId="77777777" w:rsidR="003008F8" w:rsidRDefault="00B718F9">
            <w:r>
              <w:t>❍</w:t>
            </w:r>
            <w:r>
              <w:rPr>
                <w:sz w:val="20"/>
                <w:vertAlign w:val="subscript"/>
              </w:rPr>
              <w:t xml:space="preserve">   98</w:t>
            </w:r>
          </w:p>
        </w:tc>
        <w:tc>
          <w:tcPr>
            <w:tcW w:w="9288" w:type="dxa"/>
          </w:tcPr>
          <w:p w14:paraId="11293368" w14:textId="77777777" w:rsidR="003008F8" w:rsidRDefault="00B718F9">
            <w:r>
              <w:t>Don’t know</w:t>
            </w:r>
          </w:p>
        </w:tc>
      </w:tr>
      <w:tr w:rsidR="003008F8" w14:paraId="40D3A20D" w14:textId="77777777">
        <w:tc>
          <w:tcPr>
            <w:tcW w:w="792" w:type="dxa"/>
          </w:tcPr>
          <w:p w14:paraId="19611812" w14:textId="77777777" w:rsidR="003008F8" w:rsidRDefault="00B718F9">
            <w:r>
              <w:t>❍</w:t>
            </w:r>
            <w:r>
              <w:rPr>
                <w:sz w:val="20"/>
                <w:vertAlign w:val="subscript"/>
              </w:rPr>
              <w:t xml:space="preserve">   99</w:t>
            </w:r>
          </w:p>
        </w:tc>
        <w:tc>
          <w:tcPr>
            <w:tcW w:w="9288" w:type="dxa"/>
          </w:tcPr>
          <w:p w14:paraId="3CE5394A" w14:textId="77777777" w:rsidR="003008F8" w:rsidRDefault="00B718F9">
            <w:r>
              <w:t>Prefer not to answer</w:t>
            </w:r>
          </w:p>
        </w:tc>
      </w:tr>
    </w:tbl>
    <w:p w14:paraId="11FCA238" w14:textId="77777777" w:rsidR="003008F8" w:rsidRDefault="003008F8"/>
    <w:p w14:paraId="23E7FB7D" w14:textId="77777777" w:rsidR="003008F8" w:rsidRDefault="00B718F9">
      <w:pPr>
        <w:keepNext/>
        <w:spacing w:after="40"/>
      </w:pPr>
      <w:r>
        <w:rPr>
          <w:b/>
        </w:rPr>
        <w:t>Q8</w:t>
      </w:r>
    </w:p>
    <w:p w14:paraId="15A7A648" w14:textId="77777777" w:rsidR="003008F8" w:rsidRDefault="00B718F9">
      <w:pPr>
        <w:keepNext/>
        <w:spacing w:after="0"/>
      </w:pPr>
      <w:r>
        <w:t xml:space="preserve">Do you plan to hire additional employees over the next 12 months?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6D48BFBE" w14:textId="77777777">
        <w:tc>
          <w:tcPr>
            <w:tcW w:w="792" w:type="dxa"/>
          </w:tcPr>
          <w:p w14:paraId="5BA2D0A7" w14:textId="77777777" w:rsidR="003008F8" w:rsidRDefault="00B718F9">
            <w:r>
              <w:t>❍</w:t>
            </w:r>
            <w:r>
              <w:rPr>
                <w:sz w:val="20"/>
                <w:vertAlign w:val="subscript"/>
              </w:rPr>
              <w:t xml:space="preserve">   1</w:t>
            </w:r>
          </w:p>
        </w:tc>
        <w:tc>
          <w:tcPr>
            <w:tcW w:w="9288" w:type="dxa"/>
          </w:tcPr>
          <w:p w14:paraId="102B6EDD" w14:textId="77777777" w:rsidR="003008F8" w:rsidRDefault="00B718F9">
            <w:r>
              <w:t>Yes, I plan to hire between 1 – 3 additional employees</w:t>
            </w:r>
          </w:p>
        </w:tc>
      </w:tr>
      <w:tr w:rsidR="003008F8" w14:paraId="3D7FD495" w14:textId="77777777">
        <w:tc>
          <w:tcPr>
            <w:tcW w:w="792" w:type="dxa"/>
          </w:tcPr>
          <w:p w14:paraId="1AF0C35A" w14:textId="77777777" w:rsidR="003008F8" w:rsidRDefault="00B718F9">
            <w:r>
              <w:t>❍</w:t>
            </w:r>
            <w:r>
              <w:rPr>
                <w:sz w:val="20"/>
                <w:vertAlign w:val="subscript"/>
              </w:rPr>
              <w:t xml:space="preserve">   2</w:t>
            </w:r>
          </w:p>
        </w:tc>
        <w:tc>
          <w:tcPr>
            <w:tcW w:w="9288" w:type="dxa"/>
          </w:tcPr>
          <w:p w14:paraId="218319C1" w14:textId="77777777" w:rsidR="003008F8" w:rsidRDefault="00B718F9">
            <w:r>
              <w:t xml:space="preserve">Yes, I plan to hire between 4 – 10 additional employees </w:t>
            </w:r>
          </w:p>
        </w:tc>
      </w:tr>
      <w:tr w:rsidR="003008F8" w14:paraId="3B808122" w14:textId="77777777">
        <w:tc>
          <w:tcPr>
            <w:tcW w:w="792" w:type="dxa"/>
          </w:tcPr>
          <w:p w14:paraId="6C0B3F4E" w14:textId="77777777" w:rsidR="003008F8" w:rsidRDefault="00B718F9">
            <w:r>
              <w:t>❍</w:t>
            </w:r>
            <w:r>
              <w:rPr>
                <w:sz w:val="20"/>
                <w:vertAlign w:val="subscript"/>
              </w:rPr>
              <w:t xml:space="preserve">   3</w:t>
            </w:r>
          </w:p>
        </w:tc>
        <w:tc>
          <w:tcPr>
            <w:tcW w:w="9288" w:type="dxa"/>
          </w:tcPr>
          <w:p w14:paraId="068871C0" w14:textId="77777777" w:rsidR="003008F8" w:rsidRDefault="00B718F9">
            <w:r>
              <w:t>Yes, I plan to hire substantially more employees</w:t>
            </w:r>
          </w:p>
        </w:tc>
      </w:tr>
      <w:tr w:rsidR="003008F8" w14:paraId="6215DCF1" w14:textId="77777777">
        <w:tc>
          <w:tcPr>
            <w:tcW w:w="792" w:type="dxa"/>
          </w:tcPr>
          <w:p w14:paraId="4BE6B989" w14:textId="77777777" w:rsidR="003008F8" w:rsidRDefault="00B718F9">
            <w:r>
              <w:t>❍</w:t>
            </w:r>
            <w:r>
              <w:rPr>
                <w:sz w:val="20"/>
                <w:vertAlign w:val="subscript"/>
              </w:rPr>
              <w:t xml:space="preserve">   4</w:t>
            </w:r>
          </w:p>
        </w:tc>
        <w:tc>
          <w:tcPr>
            <w:tcW w:w="9288" w:type="dxa"/>
          </w:tcPr>
          <w:p w14:paraId="6D68A1D8" w14:textId="77777777" w:rsidR="003008F8" w:rsidRDefault="00B718F9">
            <w:r>
              <w:t>No, I do not plan to hire more employees</w:t>
            </w:r>
          </w:p>
        </w:tc>
      </w:tr>
      <w:tr w:rsidR="003008F8" w14:paraId="2B0E398F" w14:textId="77777777">
        <w:tc>
          <w:tcPr>
            <w:tcW w:w="792" w:type="dxa"/>
          </w:tcPr>
          <w:p w14:paraId="7BCA04F4" w14:textId="77777777" w:rsidR="003008F8" w:rsidRDefault="00B718F9">
            <w:r>
              <w:t>❍</w:t>
            </w:r>
            <w:r>
              <w:rPr>
                <w:sz w:val="20"/>
                <w:vertAlign w:val="subscript"/>
              </w:rPr>
              <w:t xml:space="preserve">   98</w:t>
            </w:r>
          </w:p>
        </w:tc>
        <w:tc>
          <w:tcPr>
            <w:tcW w:w="9288" w:type="dxa"/>
          </w:tcPr>
          <w:p w14:paraId="102D0B11" w14:textId="77777777" w:rsidR="003008F8" w:rsidRDefault="00B718F9">
            <w:r>
              <w:t>Don't know</w:t>
            </w:r>
          </w:p>
        </w:tc>
      </w:tr>
      <w:tr w:rsidR="003008F8" w14:paraId="65C69F12" w14:textId="77777777">
        <w:tc>
          <w:tcPr>
            <w:tcW w:w="792" w:type="dxa"/>
          </w:tcPr>
          <w:p w14:paraId="5BC2E722" w14:textId="77777777" w:rsidR="003008F8" w:rsidRDefault="00B718F9">
            <w:r>
              <w:t>❍</w:t>
            </w:r>
            <w:r>
              <w:rPr>
                <w:sz w:val="20"/>
                <w:vertAlign w:val="subscript"/>
              </w:rPr>
              <w:t xml:space="preserve">   99</w:t>
            </w:r>
          </w:p>
        </w:tc>
        <w:tc>
          <w:tcPr>
            <w:tcW w:w="9288" w:type="dxa"/>
          </w:tcPr>
          <w:p w14:paraId="5F29E86E" w14:textId="77777777" w:rsidR="003008F8" w:rsidRDefault="00B718F9">
            <w:r>
              <w:t>Prefer not to answer</w:t>
            </w:r>
          </w:p>
        </w:tc>
      </w:tr>
    </w:tbl>
    <w:p w14:paraId="0FD170F3" w14:textId="77777777" w:rsidR="003008F8" w:rsidRDefault="003008F8"/>
    <w:p w14:paraId="70E6D3F8" w14:textId="77777777" w:rsidR="003008F8" w:rsidRDefault="00B718F9">
      <w:pPr>
        <w:keepNext/>
        <w:spacing w:after="40"/>
      </w:pPr>
      <w:r>
        <w:rPr>
          <w:b/>
        </w:rPr>
        <w:t>Q9</w:t>
      </w:r>
    </w:p>
    <w:p w14:paraId="625ECC0D" w14:textId="77777777" w:rsidR="003008F8" w:rsidRDefault="00B718F9">
      <w:pPr>
        <w:keepNext/>
        <w:spacing w:after="0"/>
      </w:pPr>
      <w:r>
        <w:t>Which of the following, if any, are true of your business?</w:t>
      </w:r>
      <w:r>
        <w:br/>
      </w:r>
    </w:p>
    <w:p w14:paraId="69C6EB68" w14:textId="77777777" w:rsidR="003008F8" w:rsidRDefault="00B718F9">
      <w:pPr>
        <w:keepNext/>
        <w:spacing w:after="0"/>
      </w:pPr>
      <w:r>
        <w:rPr>
          <w:i/>
          <w:color w:val="A8A8A8"/>
          <w:sz w:val="20"/>
        </w:rPr>
        <w:t>Select one</w:t>
      </w:r>
      <w:r>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38C42E1E" w14:textId="77777777">
        <w:tc>
          <w:tcPr>
            <w:tcW w:w="792" w:type="dxa"/>
          </w:tcPr>
          <w:p w14:paraId="0F41E913" w14:textId="77777777" w:rsidR="003008F8" w:rsidRDefault="00B718F9">
            <w:r>
              <w:t>❍</w:t>
            </w:r>
            <w:r>
              <w:rPr>
                <w:sz w:val="20"/>
                <w:vertAlign w:val="subscript"/>
              </w:rPr>
              <w:t xml:space="preserve">   1</w:t>
            </w:r>
          </w:p>
        </w:tc>
        <w:tc>
          <w:tcPr>
            <w:tcW w:w="9288" w:type="dxa"/>
          </w:tcPr>
          <w:p w14:paraId="6E972DC7" w14:textId="77777777" w:rsidR="003008F8" w:rsidRDefault="00B718F9">
            <w:r>
              <w:t>My business is currently registered as a limited liability corporation (LLC), Sole proprietorship, or corporation (S or C)</w:t>
            </w:r>
          </w:p>
        </w:tc>
      </w:tr>
      <w:tr w:rsidR="003008F8" w14:paraId="51A617F5" w14:textId="77777777">
        <w:tc>
          <w:tcPr>
            <w:tcW w:w="792" w:type="dxa"/>
          </w:tcPr>
          <w:p w14:paraId="592A146E" w14:textId="77777777" w:rsidR="003008F8" w:rsidRDefault="00B718F9">
            <w:r>
              <w:t>❍</w:t>
            </w:r>
            <w:r>
              <w:rPr>
                <w:sz w:val="20"/>
                <w:vertAlign w:val="subscript"/>
              </w:rPr>
              <w:t xml:space="preserve">   2</w:t>
            </w:r>
          </w:p>
        </w:tc>
        <w:tc>
          <w:tcPr>
            <w:tcW w:w="9288" w:type="dxa"/>
          </w:tcPr>
          <w:p w14:paraId="3E5EB081" w14:textId="77777777" w:rsidR="003008F8" w:rsidRDefault="00B718F9">
            <w:r>
              <w:t>My business is currently registered as a nonprofit</w:t>
            </w:r>
          </w:p>
        </w:tc>
      </w:tr>
      <w:tr w:rsidR="003008F8" w14:paraId="4BF042F1" w14:textId="77777777">
        <w:tc>
          <w:tcPr>
            <w:tcW w:w="792" w:type="dxa"/>
          </w:tcPr>
          <w:p w14:paraId="6BF1FCB3" w14:textId="77777777" w:rsidR="003008F8" w:rsidRDefault="00B718F9">
            <w:r>
              <w:t>❍</w:t>
            </w:r>
            <w:r>
              <w:rPr>
                <w:sz w:val="20"/>
                <w:vertAlign w:val="subscript"/>
              </w:rPr>
              <w:t xml:space="preserve">   3</w:t>
            </w:r>
          </w:p>
        </w:tc>
        <w:tc>
          <w:tcPr>
            <w:tcW w:w="9288" w:type="dxa"/>
          </w:tcPr>
          <w:p w14:paraId="3D78520B" w14:textId="77777777" w:rsidR="003008F8" w:rsidRDefault="00B718F9">
            <w:r>
              <w:t>I have a “Doing Business As” (DBA) name</w:t>
            </w:r>
          </w:p>
        </w:tc>
      </w:tr>
      <w:tr w:rsidR="003008F8" w14:paraId="3F830A20" w14:textId="77777777">
        <w:tc>
          <w:tcPr>
            <w:tcW w:w="792" w:type="dxa"/>
          </w:tcPr>
          <w:p w14:paraId="5B44F450" w14:textId="77777777" w:rsidR="003008F8" w:rsidRDefault="00B718F9">
            <w:r>
              <w:t>❍</w:t>
            </w:r>
            <w:r>
              <w:rPr>
                <w:sz w:val="20"/>
                <w:vertAlign w:val="subscript"/>
              </w:rPr>
              <w:t xml:space="preserve">   4</w:t>
            </w:r>
          </w:p>
        </w:tc>
        <w:tc>
          <w:tcPr>
            <w:tcW w:w="9288" w:type="dxa"/>
          </w:tcPr>
          <w:p w14:paraId="7F5D75F4" w14:textId="77777777" w:rsidR="003008F8" w:rsidRDefault="00B718F9">
            <w:r>
              <w:t>My business is not currently registered</w:t>
            </w:r>
            <w:r>
              <w:rPr>
                <w:i/>
                <w:color w:val="A8A8A8"/>
                <w:sz w:val="20"/>
              </w:rPr>
              <w:tab/>
              <w:t>(Exclusive)</w:t>
            </w:r>
          </w:p>
        </w:tc>
      </w:tr>
      <w:tr w:rsidR="003008F8" w14:paraId="7B010FEE" w14:textId="77777777">
        <w:tc>
          <w:tcPr>
            <w:tcW w:w="792" w:type="dxa"/>
          </w:tcPr>
          <w:p w14:paraId="21284A77" w14:textId="77777777" w:rsidR="003008F8" w:rsidRDefault="00B718F9">
            <w:r>
              <w:t>❍</w:t>
            </w:r>
            <w:r>
              <w:rPr>
                <w:sz w:val="20"/>
                <w:vertAlign w:val="subscript"/>
              </w:rPr>
              <w:t xml:space="preserve">   98</w:t>
            </w:r>
          </w:p>
        </w:tc>
        <w:tc>
          <w:tcPr>
            <w:tcW w:w="9288" w:type="dxa"/>
          </w:tcPr>
          <w:p w14:paraId="21BD6CBB" w14:textId="77777777" w:rsidR="003008F8" w:rsidRDefault="00B718F9">
            <w:r>
              <w:t>Don't know</w:t>
            </w:r>
          </w:p>
        </w:tc>
      </w:tr>
      <w:tr w:rsidR="003008F8" w14:paraId="3DFDF681" w14:textId="77777777">
        <w:tc>
          <w:tcPr>
            <w:tcW w:w="792" w:type="dxa"/>
          </w:tcPr>
          <w:p w14:paraId="72CD2108" w14:textId="77777777" w:rsidR="003008F8" w:rsidRDefault="00B718F9">
            <w:r>
              <w:t>❍</w:t>
            </w:r>
            <w:r>
              <w:rPr>
                <w:sz w:val="20"/>
                <w:vertAlign w:val="subscript"/>
              </w:rPr>
              <w:t xml:space="preserve">   99</w:t>
            </w:r>
          </w:p>
        </w:tc>
        <w:tc>
          <w:tcPr>
            <w:tcW w:w="9288" w:type="dxa"/>
          </w:tcPr>
          <w:p w14:paraId="42792E9C" w14:textId="77777777" w:rsidR="003008F8" w:rsidRDefault="00B718F9">
            <w:r>
              <w:t>Prefer not to answer</w:t>
            </w:r>
          </w:p>
        </w:tc>
      </w:tr>
    </w:tbl>
    <w:p w14:paraId="52E698EA" w14:textId="77777777" w:rsidR="003008F8" w:rsidRDefault="003008F8"/>
    <w:p w14:paraId="738531FB" w14:textId="77777777" w:rsidR="003008F8" w:rsidRDefault="00B718F9">
      <w:pPr>
        <w:keepNext/>
        <w:spacing w:after="40"/>
      </w:pPr>
      <w:r>
        <w:rPr>
          <w:b/>
        </w:rPr>
        <w:t>Q10</w:t>
      </w:r>
      <w:r>
        <w:rPr>
          <w:i/>
          <w:sz w:val="20"/>
        </w:rPr>
        <w:tab/>
        <w:t>Show if business registered (Q9 = 1,2,3)</w:t>
      </w:r>
    </w:p>
    <w:p w14:paraId="57DB5661" w14:textId="77777777" w:rsidR="003008F8" w:rsidRDefault="00B718F9">
      <w:pPr>
        <w:keepNext/>
        <w:spacing w:after="0"/>
      </w:pPr>
      <w:r>
        <w:t xml:space="preserve">Does your business have an Employer Identification Number (EIN)?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5B950165" w14:textId="77777777">
        <w:tc>
          <w:tcPr>
            <w:tcW w:w="792" w:type="dxa"/>
          </w:tcPr>
          <w:p w14:paraId="148DAC2B" w14:textId="77777777" w:rsidR="003008F8" w:rsidRDefault="00B718F9">
            <w:r>
              <w:t>❍</w:t>
            </w:r>
            <w:r>
              <w:rPr>
                <w:sz w:val="20"/>
                <w:vertAlign w:val="subscript"/>
              </w:rPr>
              <w:t xml:space="preserve">   1</w:t>
            </w:r>
          </w:p>
        </w:tc>
        <w:tc>
          <w:tcPr>
            <w:tcW w:w="9288" w:type="dxa"/>
          </w:tcPr>
          <w:p w14:paraId="1A12BACD" w14:textId="77777777" w:rsidR="003008F8" w:rsidRDefault="00B718F9">
            <w:r>
              <w:t>Yes</w:t>
            </w:r>
          </w:p>
        </w:tc>
      </w:tr>
      <w:tr w:rsidR="003008F8" w14:paraId="517B72BF" w14:textId="77777777">
        <w:tc>
          <w:tcPr>
            <w:tcW w:w="792" w:type="dxa"/>
          </w:tcPr>
          <w:p w14:paraId="7E635EFF" w14:textId="77777777" w:rsidR="003008F8" w:rsidRDefault="00B718F9">
            <w:r>
              <w:t>❍</w:t>
            </w:r>
            <w:r>
              <w:rPr>
                <w:sz w:val="20"/>
                <w:vertAlign w:val="subscript"/>
              </w:rPr>
              <w:t xml:space="preserve">   2</w:t>
            </w:r>
          </w:p>
        </w:tc>
        <w:tc>
          <w:tcPr>
            <w:tcW w:w="9288" w:type="dxa"/>
          </w:tcPr>
          <w:p w14:paraId="45405EA3" w14:textId="77777777" w:rsidR="003008F8" w:rsidRDefault="00B718F9">
            <w:r>
              <w:t>No</w:t>
            </w:r>
          </w:p>
        </w:tc>
      </w:tr>
      <w:tr w:rsidR="003008F8" w14:paraId="5FFB1C48" w14:textId="77777777">
        <w:tc>
          <w:tcPr>
            <w:tcW w:w="792" w:type="dxa"/>
          </w:tcPr>
          <w:p w14:paraId="07EDF9EF" w14:textId="77777777" w:rsidR="003008F8" w:rsidRDefault="00B718F9">
            <w:r>
              <w:t>❍</w:t>
            </w:r>
            <w:r>
              <w:rPr>
                <w:sz w:val="20"/>
                <w:vertAlign w:val="subscript"/>
              </w:rPr>
              <w:t xml:space="preserve">   98</w:t>
            </w:r>
          </w:p>
        </w:tc>
        <w:tc>
          <w:tcPr>
            <w:tcW w:w="9288" w:type="dxa"/>
          </w:tcPr>
          <w:p w14:paraId="4F99F28E" w14:textId="77777777" w:rsidR="003008F8" w:rsidRDefault="00B718F9">
            <w:r>
              <w:t>Don't know</w:t>
            </w:r>
          </w:p>
        </w:tc>
      </w:tr>
      <w:tr w:rsidR="003008F8" w14:paraId="43EB1A5A" w14:textId="77777777">
        <w:tc>
          <w:tcPr>
            <w:tcW w:w="792" w:type="dxa"/>
          </w:tcPr>
          <w:p w14:paraId="3F78E92C" w14:textId="77777777" w:rsidR="003008F8" w:rsidRDefault="00B718F9">
            <w:r>
              <w:t>❍</w:t>
            </w:r>
            <w:r>
              <w:rPr>
                <w:sz w:val="20"/>
                <w:vertAlign w:val="subscript"/>
              </w:rPr>
              <w:t xml:space="preserve">   99</w:t>
            </w:r>
          </w:p>
        </w:tc>
        <w:tc>
          <w:tcPr>
            <w:tcW w:w="9288" w:type="dxa"/>
          </w:tcPr>
          <w:p w14:paraId="1C960FDC" w14:textId="77777777" w:rsidR="003008F8" w:rsidRDefault="00B718F9">
            <w:r>
              <w:t>Prefer not to answer</w:t>
            </w:r>
          </w:p>
        </w:tc>
      </w:tr>
    </w:tbl>
    <w:p w14:paraId="2D5EC7B6" w14:textId="77777777" w:rsidR="003008F8" w:rsidRDefault="003008F8"/>
    <w:p w14:paraId="282062DE" w14:textId="77777777" w:rsidR="003008F8" w:rsidRDefault="00B718F9">
      <w:pPr>
        <w:keepNext/>
        <w:spacing w:after="40"/>
      </w:pPr>
      <w:r>
        <w:rPr>
          <w:b/>
        </w:rPr>
        <w:t>Q11</w:t>
      </w:r>
    </w:p>
    <w:p w14:paraId="7D7D98A4" w14:textId="77777777" w:rsidR="003008F8" w:rsidRDefault="00B718F9">
      <w:pPr>
        <w:keepNext/>
        <w:spacing w:after="0"/>
      </w:pPr>
      <w:r>
        <w:t>Do you have a physical location (brick &amp; mortar building, storefront, or office space that you rent/lease or own)?</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731C37BC" w14:textId="77777777">
        <w:tc>
          <w:tcPr>
            <w:tcW w:w="792" w:type="dxa"/>
          </w:tcPr>
          <w:p w14:paraId="5655BC0B" w14:textId="77777777" w:rsidR="003008F8" w:rsidRDefault="00B718F9">
            <w:r>
              <w:t>❍</w:t>
            </w:r>
            <w:r>
              <w:rPr>
                <w:sz w:val="20"/>
                <w:vertAlign w:val="subscript"/>
              </w:rPr>
              <w:t xml:space="preserve">   1</w:t>
            </w:r>
          </w:p>
        </w:tc>
        <w:tc>
          <w:tcPr>
            <w:tcW w:w="9288" w:type="dxa"/>
          </w:tcPr>
          <w:p w14:paraId="321BE490" w14:textId="77777777" w:rsidR="003008F8" w:rsidRDefault="00B718F9">
            <w:r>
              <w:t>Yes</w:t>
            </w:r>
          </w:p>
        </w:tc>
      </w:tr>
      <w:tr w:rsidR="003008F8" w14:paraId="3921520C" w14:textId="77777777">
        <w:tc>
          <w:tcPr>
            <w:tcW w:w="792" w:type="dxa"/>
          </w:tcPr>
          <w:p w14:paraId="1C9315D2" w14:textId="77777777" w:rsidR="003008F8" w:rsidRDefault="00B718F9">
            <w:r>
              <w:t>❍</w:t>
            </w:r>
            <w:r>
              <w:rPr>
                <w:sz w:val="20"/>
                <w:vertAlign w:val="subscript"/>
              </w:rPr>
              <w:t xml:space="preserve">   2</w:t>
            </w:r>
          </w:p>
        </w:tc>
        <w:tc>
          <w:tcPr>
            <w:tcW w:w="9288" w:type="dxa"/>
          </w:tcPr>
          <w:p w14:paraId="51B8C9C4" w14:textId="77777777" w:rsidR="003008F8" w:rsidRDefault="00B718F9">
            <w:r>
              <w:t>No</w:t>
            </w:r>
          </w:p>
        </w:tc>
      </w:tr>
      <w:tr w:rsidR="003008F8" w14:paraId="03F4AFF5" w14:textId="77777777">
        <w:tc>
          <w:tcPr>
            <w:tcW w:w="792" w:type="dxa"/>
          </w:tcPr>
          <w:p w14:paraId="4E557B23" w14:textId="77777777" w:rsidR="003008F8" w:rsidRDefault="00B718F9">
            <w:r>
              <w:t>❍</w:t>
            </w:r>
            <w:r>
              <w:rPr>
                <w:sz w:val="20"/>
                <w:vertAlign w:val="subscript"/>
              </w:rPr>
              <w:t xml:space="preserve">   99</w:t>
            </w:r>
          </w:p>
        </w:tc>
        <w:tc>
          <w:tcPr>
            <w:tcW w:w="9288" w:type="dxa"/>
          </w:tcPr>
          <w:p w14:paraId="4061D351" w14:textId="77777777" w:rsidR="003008F8" w:rsidRDefault="00B718F9">
            <w:r>
              <w:t>Prefer not to answer</w:t>
            </w:r>
          </w:p>
        </w:tc>
      </w:tr>
    </w:tbl>
    <w:p w14:paraId="5D0F0233" w14:textId="77777777" w:rsidR="003008F8" w:rsidRDefault="003008F8"/>
    <w:p w14:paraId="23D44136" w14:textId="77777777" w:rsidR="003008F8" w:rsidRDefault="00B718F9">
      <w:pPr>
        <w:keepNext/>
        <w:spacing w:after="40"/>
      </w:pPr>
      <w:r>
        <w:rPr>
          <w:b/>
        </w:rPr>
        <w:t>Q12</w:t>
      </w:r>
    </w:p>
    <w:p w14:paraId="20D67090" w14:textId="77777777" w:rsidR="003008F8" w:rsidRDefault="00B718F9">
      <w:pPr>
        <w:keepNext/>
        <w:spacing w:after="0"/>
      </w:pPr>
      <w:r>
        <w:t xml:space="preserve">How important is social media in creating and building awareness for your business?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5C276AFB" w14:textId="77777777">
        <w:tc>
          <w:tcPr>
            <w:tcW w:w="792" w:type="dxa"/>
          </w:tcPr>
          <w:p w14:paraId="5DA903C6" w14:textId="77777777" w:rsidR="003008F8" w:rsidRDefault="00B718F9">
            <w:r>
              <w:t>❍</w:t>
            </w:r>
            <w:r>
              <w:rPr>
                <w:sz w:val="20"/>
                <w:vertAlign w:val="subscript"/>
              </w:rPr>
              <w:t xml:space="preserve">   1</w:t>
            </w:r>
          </w:p>
        </w:tc>
        <w:tc>
          <w:tcPr>
            <w:tcW w:w="9288" w:type="dxa"/>
          </w:tcPr>
          <w:p w14:paraId="3802BD5D" w14:textId="77777777" w:rsidR="003008F8" w:rsidRDefault="00B718F9">
            <w:r>
              <w:t>Extremely important</w:t>
            </w:r>
          </w:p>
        </w:tc>
      </w:tr>
      <w:tr w:rsidR="003008F8" w14:paraId="1DF7841F" w14:textId="77777777">
        <w:tc>
          <w:tcPr>
            <w:tcW w:w="792" w:type="dxa"/>
          </w:tcPr>
          <w:p w14:paraId="6F4002FC" w14:textId="77777777" w:rsidR="003008F8" w:rsidRDefault="00B718F9">
            <w:r>
              <w:t>❍</w:t>
            </w:r>
            <w:r>
              <w:rPr>
                <w:sz w:val="20"/>
                <w:vertAlign w:val="subscript"/>
              </w:rPr>
              <w:t xml:space="preserve">   2</w:t>
            </w:r>
          </w:p>
        </w:tc>
        <w:tc>
          <w:tcPr>
            <w:tcW w:w="9288" w:type="dxa"/>
          </w:tcPr>
          <w:p w14:paraId="05BF7BA8" w14:textId="77777777" w:rsidR="003008F8" w:rsidRDefault="00B718F9">
            <w:r>
              <w:t>Somewhat important</w:t>
            </w:r>
          </w:p>
        </w:tc>
      </w:tr>
      <w:tr w:rsidR="003008F8" w14:paraId="3EF6FA52" w14:textId="77777777">
        <w:tc>
          <w:tcPr>
            <w:tcW w:w="792" w:type="dxa"/>
          </w:tcPr>
          <w:p w14:paraId="3B94538E" w14:textId="77777777" w:rsidR="003008F8" w:rsidRDefault="00B718F9">
            <w:r>
              <w:t>❍</w:t>
            </w:r>
            <w:r>
              <w:rPr>
                <w:sz w:val="20"/>
                <w:vertAlign w:val="subscript"/>
              </w:rPr>
              <w:t xml:space="preserve">   3</w:t>
            </w:r>
          </w:p>
        </w:tc>
        <w:tc>
          <w:tcPr>
            <w:tcW w:w="9288" w:type="dxa"/>
          </w:tcPr>
          <w:p w14:paraId="44565490" w14:textId="77777777" w:rsidR="003008F8" w:rsidRDefault="00B718F9">
            <w:r>
              <w:t>Neutral</w:t>
            </w:r>
          </w:p>
        </w:tc>
      </w:tr>
      <w:tr w:rsidR="003008F8" w14:paraId="4FD19476" w14:textId="77777777">
        <w:tc>
          <w:tcPr>
            <w:tcW w:w="792" w:type="dxa"/>
          </w:tcPr>
          <w:p w14:paraId="23EDE5BF" w14:textId="77777777" w:rsidR="003008F8" w:rsidRDefault="00B718F9">
            <w:r>
              <w:t>❍</w:t>
            </w:r>
            <w:r>
              <w:rPr>
                <w:sz w:val="20"/>
                <w:vertAlign w:val="subscript"/>
              </w:rPr>
              <w:t xml:space="preserve">   4</w:t>
            </w:r>
          </w:p>
        </w:tc>
        <w:tc>
          <w:tcPr>
            <w:tcW w:w="9288" w:type="dxa"/>
          </w:tcPr>
          <w:p w14:paraId="78938E93" w14:textId="77777777" w:rsidR="003008F8" w:rsidRDefault="00B718F9">
            <w:r>
              <w:t>Somewhat unimportant</w:t>
            </w:r>
          </w:p>
        </w:tc>
      </w:tr>
      <w:tr w:rsidR="003008F8" w14:paraId="2F0F98C8" w14:textId="77777777">
        <w:tc>
          <w:tcPr>
            <w:tcW w:w="792" w:type="dxa"/>
          </w:tcPr>
          <w:p w14:paraId="363964D6" w14:textId="77777777" w:rsidR="003008F8" w:rsidRDefault="00B718F9">
            <w:r>
              <w:t>❍</w:t>
            </w:r>
            <w:r>
              <w:rPr>
                <w:sz w:val="20"/>
                <w:vertAlign w:val="subscript"/>
              </w:rPr>
              <w:t xml:space="preserve">   5</w:t>
            </w:r>
          </w:p>
        </w:tc>
        <w:tc>
          <w:tcPr>
            <w:tcW w:w="9288" w:type="dxa"/>
          </w:tcPr>
          <w:p w14:paraId="52DE23C8" w14:textId="77777777" w:rsidR="003008F8" w:rsidRDefault="00B718F9">
            <w:r>
              <w:t>Not at all important</w:t>
            </w:r>
          </w:p>
        </w:tc>
      </w:tr>
      <w:tr w:rsidR="003008F8" w14:paraId="4D630C72" w14:textId="77777777">
        <w:tc>
          <w:tcPr>
            <w:tcW w:w="792" w:type="dxa"/>
          </w:tcPr>
          <w:p w14:paraId="0465046E" w14:textId="77777777" w:rsidR="003008F8" w:rsidRDefault="00B718F9">
            <w:r>
              <w:t>❍</w:t>
            </w:r>
            <w:r>
              <w:rPr>
                <w:sz w:val="20"/>
                <w:vertAlign w:val="subscript"/>
              </w:rPr>
              <w:t xml:space="preserve">   6</w:t>
            </w:r>
          </w:p>
        </w:tc>
        <w:tc>
          <w:tcPr>
            <w:tcW w:w="9288" w:type="dxa"/>
          </w:tcPr>
          <w:p w14:paraId="3267A649" w14:textId="77777777" w:rsidR="003008F8" w:rsidRDefault="00B718F9">
            <w:r>
              <w:t>Not applicable</w:t>
            </w:r>
          </w:p>
        </w:tc>
      </w:tr>
    </w:tbl>
    <w:p w14:paraId="6BE147A7" w14:textId="77777777" w:rsidR="003008F8" w:rsidRDefault="003008F8"/>
    <w:p w14:paraId="3C86D47E" w14:textId="77777777" w:rsidR="003008F8" w:rsidRDefault="00B718F9">
      <w:pPr>
        <w:keepNext/>
        <w:spacing w:after="40"/>
      </w:pPr>
      <w:r>
        <w:rPr>
          <w:b/>
        </w:rPr>
        <w:lastRenderedPageBreak/>
        <w:t>Q13</w:t>
      </w:r>
    </w:p>
    <w:p w14:paraId="1B92C54F" w14:textId="77777777" w:rsidR="003008F8" w:rsidRDefault="00B718F9">
      <w:pPr>
        <w:keepNext/>
        <w:spacing w:after="0"/>
      </w:pPr>
      <w:r>
        <w:t>Have you ever experienced any information or privacy issues with your business or website?</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4ACC7114" w14:textId="77777777">
        <w:tc>
          <w:tcPr>
            <w:tcW w:w="792" w:type="dxa"/>
          </w:tcPr>
          <w:p w14:paraId="68A831E0" w14:textId="77777777" w:rsidR="003008F8" w:rsidRDefault="00B718F9">
            <w:r>
              <w:t>❍</w:t>
            </w:r>
            <w:r>
              <w:rPr>
                <w:sz w:val="20"/>
                <w:vertAlign w:val="subscript"/>
              </w:rPr>
              <w:t xml:space="preserve">   1</w:t>
            </w:r>
          </w:p>
        </w:tc>
        <w:tc>
          <w:tcPr>
            <w:tcW w:w="9288" w:type="dxa"/>
          </w:tcPr>
          <w:p w14:paraId="178E57D6" w14:textId="77777777" w:rsidR="003008F8" w:rsidRDefault="00B718F9">
            <w:r>
              <w:t>Yes, in the last year</w:t>
            </w:r>
          </w:p>
        </w:tc>
      </w:tr>
      <w:tr w:rsidR="003008F8" w14:paraId="4B915A51" w14:textId="77777777">
        <w:tc>
          <w:tcPr>
            <w:tcW w:w="792" w:type="dxa"/>
          </w:tcPr>
          <w:p w14:paraId="201AD8EB" w14:textId="77777777" w:rsidR="003008F8" w:rsidRDefault="00B718F9">
            <w:r>
              <w:t>❍</w:t>
            </w:r>
            <w:r>
              <w:rPr>
                <w:sz w:val="20"/>
                <w:vertAlign w:val="subscript"/>
              </w:rPr>
              <w:t xml:space="preserve">   2</w:t>
            </w:r>
          </w:p>
        </w:tc>
        <w:tc>
          <w:tcPr>
            <w:tcW w:w="9288" w:type="dxa"/>
          </w:tcPr>
          <w:p w14:paraId="4100823E" w14:textId="77777777" w:rsidR="003008F8" w:rsidRDefault="00B718F9">
            <w:r>
              <w:t>Yes, but it was years ago or a different business</w:t>
            </w:r>
          </w:p>
        </w:tc>
      </w:tr>
      <w:tr w:rsidR="003008F8" w14:paraId="524AD077" w14:textId="77777777">
        <w:tc>
          <w:tcPr>
            <w:tcW w:w="792" w:type="dxa"/>
          </w:tcPr>
          <w:p w14:paraId="2242AE71" w14:textId="77777777" w:rsidR="003008F8" w:rsidRDefault="00B718F9">
            <w:r>
              <w:t>❍</w:t>
            </w:r>
            <w:r>
              <w:rPr>
                <w:sz w:val="20"/>
                <w:vertAlign w:val="subscript"/>
              </w:rPr>
              <w:t xml:space="preserve">   3</w:t>
            </w:r>
          </w:p>
        </w:tc>
        <w:tc>
          <w:tcPr>
            <w:tcW w:w="9288" w:type="dxa"/>
          </w:tcPr>
          <w:p w14:paraId="732AF6CB" w14:textId="77777777" w:rsidR="003008F8" w:rsidRDefault="00B718F9">
            <w:r>
              <w:t>No, I haven’t experienced any impact related to data privacy</w:t>
            </w:r>
          </w:p>
        </w:tc>
      </w:tr>
      <w:tr w:rsidR="003008F8" w14:paraId="322E1AC5" w14:textId="77777777">
        <w:tc>
          <w:tcPr>
            <w:tcW w:w="792" w:type="dxa"/>
          </w:tcPr>
          <w:p w14:paraId="1B2C55DA" w14:textId="77777777" w:rsidR="003008F8" w:rsidRDefault="00B718F9">
            <w:r>
              <w:t>❍</w:t>
            </w:r>
            <w:r>
              <w:rPr>
                <w:sz w:val="20"/>
                <w:vertAlign w:val="subscript"/>
              </w:rPr>
              <w:t xml:space="preserve">   98</w:t>
            </w:r>
          </w:p>
        </w:tc>
        <w:tc>
          <w:tcPr>
            <w:tcW w:w="9288" w:type="dxa"/>
          </w:tcPr>
          <w:p w14:paraId="0EE63FE6" w14:textId="77777777" w:rsidR="003008F8" w:rsidRDefault="00B718F9">
            <w:r>
              <w:t>Don't know</w:t>
            </w:r>
          </w:p>
        </w:tc>
      </w:tr>
      <w:tr w:rsidR="003008F8" w14:paraId="6D4F0439" w14:textId="77777777">
        <w:tc>
          <w:tcPr>
            <w:tcW w:w="792" w:type="dxa"/>
          </w:tcPr>
          <w:p w14:paraId="2DC5C498" w14:textId="77777777" w:rsidR="003008F8" w:rsidRDefault="00B718F9">
            <w:r>
              <w:t>❍</w:t>
            </w:r>
            <w:r>
              <w:rPr>
                <w:sz w:val="20"/>
                <w:vertAlign w:val="subscript"/>
              </w:rPr>
              <w:t xml:space="preserve">   99</w:t>
            </w:r>
          </w:p>
        </w:tc>
        <w:tc>
          <w:tcPr>
            <w:tcW w:w="9288" w:type="dxa"/>
          </w:tcPr>
          <w:p w14:paraId="1713CA92" w14:textId="77777777" w:rsidR="003008F8" w:rsidRDefault="00B718F9">
            <w:r>
              <w:t>Prefer not to answer</w:t>
            </w:r>
          </w:p>
        </w:tc>
      </w:tr>
    </w:tbl>
    <w:p w14:paraId="0B61FFF6" w14:textId="77777777" w:rsidR="003008F8" w:rsidRDefault="003008F8"/>
    <w:p w14:paraId="49A54095" w14:textId="77777777" w:rsidR="003008F8" w:rsidRDefault="00B718F9">
      <w:pPr>
        <w:keepNext/>
        <w:spacing w:after="40"/>
      </w:pPr>
      <w:r>
        <w:rPr>
          <w:b/>
        </w:rPr>
        <w:t>Q14</w:t>
      </w:r>
    </w:p>
    <w:p w14:paraId="63AB6127" w14:textId="77777777" w:rsidR="003008F8" w:rsidRDefault="00B718F9">
      <w:pPr>
        <w:keepNext/>
        <w:spacing w:after="0"/>
      </w:pPr>
      <w:r>
        <w:t>How important is protecting your business against threats coming through online channels like website hackers?</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45DE8EC5" w14:textId="77777777">
        <w:tc>
          <w:tcPr>
            <w:tcW w:w="792" w:type="dxa"/>
          </w:tcPr>
          <w:p w14:paraId="40BB0AE1" w14:textId="77777777" w:rsidR="003008F8" w:rsidRDefault="00B718F9">
            <w:r>
              <w:t>❍</w:t>
            </w:r>
            <w:r>
              <w:rPr>
                <w:sz w:val="20"/>
                <w:vertAlign w:val="subscript"/>
              </w:rPr>
              <w:t xml:space="preserve">   1</w:t>
            </w:r>
          </w:p>
        </w:tc>
        <w:tc>
          <w:tcPr>
            <w:tcW w:w="9288" w:type="dxa"/>
          </w:tcPr>
          <w:p w14:paraId="629D414A" w14:textId="77777777" w:rsidR="003008F8" w:rsidRDefault="00B718F9">
            <w:r>
              <w:t>Extremely important</w:t>
            </w:r>
          </w:p>
        </w:tc>
      </w:tr>
      <w:tr w:rsidR="003008F8" w14:paraId="3BE5EB0D" w14:textId="77777777">
        <w:tc>
          <w:tcPr>
            <w:tcW w:w="792" w:type="dxa"/>
          </w:tcPr>
          <w:p w14:paraId="06180212" w14:textId="77777777" w:rsidR="003008F8" w:rsidRDefault="00B718F9">
            <w:r>
              <w:t>❍</w:t>
            </w:r>
            <w:r>
              <w:rPr>
                <w:sz w:val="20"/>
                <w:vertAlign w:val="subscript"/>
              </w:rPr>
              <w:t xml:space="preserve">   2</w:t>
            </w:r>
          </w:p>
        </w:tc>
        <w:tc>
          <w:tcPr>
            <w:tcW w:w="9288" w:type="dxa"/>
          </w:tcPr>
          <w:p w14:paraId="62143298" w14:textId="77777777" w:rsidR="003008F8" w:rsidRDefault="00B718F9">
            <w:r>
              <w:t>Somewhat important</w:t>
            </w:r>
          </w:p>
        </w:tc>
      </w:tr>
      <w:tr w:rsidR="003008F8" w14:paraId="19F4B17A" w14:textId="77777777">
        <w:tc>
          <w:tcPr>
            <w:tcW w:w="792" w:type="dxa"/>
          </w:tcPr>
          <w:p w14:paraId="7E7738E5" w14:textId="77777777" w:rsidR="003008F8" w:rsidRDefault="00B718F9">
            <w:r>
              <w:t>❍</w:t>
            </w:r>
            <w:r>
              <w:rPr>
                <w:sz w:val="20"/>
                <w:vertAlign w:val="subscript"/>
              </w:rPr>
              <w:t xml:space="preserve">   3</w:t>
            </w:r>
          </w:p>
        </w:tc>
        <w:tc>
          <w:tcPr>
            <w:tcW w:w="9288" w:type="dxa"/>
          </w:tcPr>
          <w:p w14:paraId="3ECEADF7" w14:textId="77777777" w:rsidR="003008F8" w:rsidRDefault="00B718F9">
            <w:r>
              <w:t>Neutral</w:t>
            </w:r>
          </w:p>
        </w:tc>
      </w:tr>
      <w:tr w:rsidR="003008F8" w14:paraId="78A78EA9" w14:textId="77777777">
        <w:tc>
          <w:tcPr>
            <w:tcW w:w="792" w:type="dxa"/>
          </w:tcPr>
          <w:p w14:paraId="5B495981" w14:textId="77777777" w:rsidR="003008F8" w:rsidRDefault="00B718F9">
            <w:r>
              <w:t>❍</w:t>
            </w:r>
            <w:r>
              <w:rPr>
                <w:sz w:val="20"/>
                <w:vertAlign w:val="subscript"/>
              </w:rPr>
              <w:t xml:space="preserve">   4</w:t>
            </w:r>
          </w:p>
        </w:tc>
        <w:tc>
          <w:tcPr>
            <w:tcW w:w="9288" w:type="dxa"/>
          </w:tcPr>
          <w:p w14:paraId="27FB8EF1" w14:textId="77777777" w:rsidR="003008F8" w:rsidRDefault="00B718F9">
            <w:r>
              <w:t>Somewhat unimportant</w:t>
            </w:r>
          </w:p>
        </w:tc>
      </w:tr>
      <w:tr w:rsidR="003008F8" w14:paraId="096951E0" w14:textId="77777777">
        <w:tc>
          <w:tcPr>
            <w:tcW w:w="792" w:type="dxa"/>
          </w:tcPr>
          <w:p w14:paraId="4F18E4CD" w14:textId="77777777" w:rsidR="003008F8" w:rsidRDefault="00B718F9">
            <w:r>
              <w:t>❍</w:t>
            </w:r>
            <w:r>
              <w:rPr>
                <w:sz w:val="20"/>
                <w:vertAlign w:val="subscript"/>
              </w:rPr>
              <w:t xml:space="preserve">   5</w:t>
            </w:r>
          </w:p>
        </w:tc>
        <w:tc>
          <w:tcPr>
            <w:tcW w:w="9288" w:type="dxa"/>
          </w:tcPr>
          <w:p w14:paraId="090E6C9C" w14:textId="77777777" w:rsidR="003008F8" w:rsidRDefault="00B718F9">
            <w:r>
              <w:t>Not at all important</w:t>
            </w:r>
          </w:p>
        </w:tc>
      </w:tr>
      <w:tr w:rsidR="003008F8" w14:paraId="6F06B101" w14:textId="77777777">
        <w:tc>
          <w:tcPr>
            <w:tcW w:w="792" w:type="dxa"/>
          </w:tcPr>
          <w:p w14:paraId="2876B081" w14:textId="77777777" w:rsidR="003008F8" w:rsidRDefault="00B718F9">
            <w:r>
              <w:t>❍</w:t>
            </w:r>
            <w:r>
              <w:rPr>
                <w:sz w:val="20"/>
                <w:vertAlign w:val="subscript"/>
              </w:rPr>
              <w:t xml:space="preserve">   98</w:t>
            </w:r>
          </w:p>
        </w:tc>
        <w:tc>
          <w:tcPr>
            <w:tcW w:w="9288" w:type="dxa"/>
          </w:tcPr>
          <w:p w14:paraId="6C5E0C31" w14:textId="77777777" w:rsidR="003008F8" w:rsidRDefault="00B718F9">
            <w:r>
              <w:t>Don't know</w:t>
            </w:r>
          </w:p>
        </w:tc>
      </w:tr>
      <w:tr w:rsidR="003008F8" w14:paraId="111F4959" w14:textId="77777777">
        <w:tc>
          <w:tcPr>
            <w:tcW w:w="792" w:type="dxa"/>
          </w:tcPr>
          <w:p w14:paraId="6EC16148" w14:textId="77777777" w:rsidR="003008F8" w:rsidRDefault="00B718F9">
            <w:r>
              <w:t>❍</w:t>
            </w:r>
            <w:r>
              <w:rPr>
                <w:sz w:val="20"/>
                <w:vertAlign w:val="subscript"/>
              </w:rPr>
              <w:t xml:space="preserve">   95</w:t>
            </w:r>
          </w:p>
        </w:tc>
        <w:tc>
          <w:tcPr>
            <w:tcW w:w="9288" w:type="dxa"/>
          </w:tcPr>
          <w:p w14:paraId="0BBDF2FB" w14:textId="77777777" w:rsidR="003008F8" w:rsidRDefault="00B718F9">
            <w:r>
              <w:t>Not applicable</w:t>
            </w:r>
          </w:p>
        </w:tc>
      </w:tr>
    </w:tbl>
    <w:p w14:paraId="784D9DB7" w14:textId="77777777" w:rsidR="003008F8" w:rsidRDefault="003008F8"/>
    <w:p w14:paraId="54A87322" w14:textId="77777777" w:rsidR="003008F8" w:rsidRDefault="00B718F9">
      <w:pPr>
        <w:keepNext/>
        <w:spacing w:after="40"/>
      </w:pPr>
      <w:r>
        <w:rPr>
          <w:b/>
        </w:rPr>
        <w:t>Q15</w:t>
      </w:r>
    </w:p>
    <w:p w14:paraId="5D55D0B7" w14:textId="77777777" w:rsidR="003008F8" w:rsidRDefault="00B718F9">
      <w:pPr>
        <w:keepNext/>
        <w:spacing w:after="0"/>
      </w:pPr>
      <w:r>
        <w:t>How satisfied are you with your ability to protect your business against threats coming through online channels like website hackers today?</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1C85813A" w14:textId="77777777">
        <w:tc>
          <w:tcPr>
            <w:tcW w:w="792" w:type="dxa"/>
          </w:tcPr>
          <w:p w14:paraId="4034F5DD" w14:textId="77777777" w:rsidR="003008F8" w:rsidRDefault="00B718F9">
            <w:r>
              <w:t>❍</w:t>
            </w:r>
            <w:r>
              <w:rPr>
                <w:sz w:val="20"/>
                <w:vertAlign w:val="subscript"/>
              </w:rPr>
              <w:t xml:space="preserve">   1</w:t>
            </w:r>
          </w:p>
        </w:tc>
        <w:tc>
          <w:tcPr>
            <w:tcW w:w="9288" w:type="dxa"/>
          </w:tcPr>
          <w:p w14:paraId="4AC90304" w14:textId="77777777" w:rsidR="003008F8" w:rsidRDefault="00B718F9">
            <w:r>
              <w:t>Extremely satisfied</w:t>
            </w:r>
          </w:p>
        </w:tc>
      </w:tr>
      <w:tr w:rsidR="003008F8" w14:paraId="29929E88" w14:textId="77777777">
        <w:tc>
          <w:tcPr>
            <w:tcW w:w="792" w:type="dxa"/>
          </w:tcPr>
          <w:p w14:paraId="48BB6091" w14:textId="77777777" w:rsidR="003008F8" w:rsidRDefault="00B718F9">
            <w:r>
              <w:t>❍</w:t>
            </w:r>
            <w:r>
              <w:rPr>
                <w:sz w:val="20"/>
                <w:vertAlign w:val="subscript"/>
              </w:rPr>
              <w:t xml:space="preserve">   2</w:t>
            </w:r>
          </w:p>
        </w:tc>
        <w:tc>
          <w:tcPr>
            <w:tcW w:w="9288" w:type="dxa"/>
          </w:tcPr>
          <w:p w14:paraId="577473FD" w14:textId="77777777" w:rsidR="003008F8" w:rsidRDefault="00B718F9">
            <w:r>
              <w:t>Somewhat satisfied</w:t>
            </w:r>
          </w:p>
        </w:tc>
      </w:tr>
      <w:tr w:rsidR="003008F8" w14:paraId="6562A6F4" w14:textId="77777777">
        <w:tc>
          <w:tcPr>
            <w:tcW w:w="792" w:type="dxa"/>
          </w:tcPr>
          <w:p w14:paraId="78D89747" w14:textId="77777777" w:rsidR="003008F8" w:rsidRDefault="00B718F9">
            <w:r>
              <w:t>❍</w:t>
            </w:r>
            <w:r>
              <w:rPr>
                <w:sz w:val="20"/>
                <w:vertAlign w:val="subscript"/>
              </w:rPr>
              <w:t xml:space="preserve">   3</w:t>
            </w:r>
          </w:p>
        </w:tc>
        <w:tc>
          <w:tcPr>
            <w:tcW w:w="9288" w:type="dxa"/>
          </w:tcPr>
          <w:p w14:paraId="283070C3" w14:textId="77777777" w:rsidR="003008F8" w:rsidRDefault="00B718F9">
            <w:r>
              <w:t>Neutral</w:t>
            </w:r>
          </w:p>
        </w:tc>
      </w:tr>
      <w:tr w:rsidR="003008F8" w14:paraId="52510DF9" w14:textId="77777777">
        <w:tc>
          <w:tcPr>
            <w:tcW w:w="792" w:type="dxa"/>
          </w:tcPr>
          <w:p w14:paraId="14ABCEBC" w14:textId="77777777" w:rsidR="003008F8" w:rsidRDefault="00B718F9">
            <w:r>
              <w:t>❍</w:t>
            </w:r>
            <w:r>
              <w:rPr>
                <w:sz w:val="20"/>
                <w:vertAlign w:val="subscript"/>
              </w:rPr>
              <w:t xml:space="preserve">   4</w:t>
            </w:r>
          </w:p>
        </w:tc>
        <w:tc>
          <w:tcPr>
            <w:tcW w:w="9288" w:type="dxa"/>
          </w:tcPr>
          <w:p w14:paraId="1E26D1F3" w14:textId="77777777" w:rsidR="003008F8" w:rsidRDefault="00B718F9">
            <w:r>
              <w:t>Somewhat dissatisfied</w:t>
            </w:r>
          </w:p>
        </w:tc>
      </w:tr>
      <w:tr w:rsidR="003008F8" w14:paraId="390DB217" w14:textId="77777777">
        <w:tc>
          <w:tcPr>
            <w:tcW w:w="792" w:type="dxa"/>
          </w:tcPr>
          <w:p w14:paraId="0A91FA3A" w14:textId="77777777" w:rsidR="003008F8" w:rsidRDefault="00B718F9">
            <w:r>
              <w:t>❍</w:t>
            </w:r>
            <w:r>
              <w:rPr>
                <w:sz w:val="20"/>
                <w:vertAlign w:val="subscript"/>
              </w:rPr>
              <w:t xml:space="preserve">   5</w:t>
            </w:r>
          </w:p>
        </w:tc>
        <w:tc>
          <w:tcPr>
            <w:tcW w:w="9288" w:type="dxa"/>
          </w:tcPr>
          <w:p w14:paraId="1D3944B6" w14:textId="77777777" w:rsidR="003008F8" w:rsidRDefault="00B718F9">
            <w:r>
              <w:t>Extremely dissatisfied</w:t>
            </w:r>
          </w:p>
        </w:tc>
      </w:tr>
      <w:tr w:rsidR="003008F8" w14:paraId="1D3B2BBD" w14:textId="77777777">
        <w:tc>
          <w:tcPr>
            <w:tcW w:w="792" w:type="dxa"/>
          </w:tcPr>
          <w:p w14:paraId="5D75EA21" w14:textId="77777777" w:rsidR="003008F8" w:rsidRDefault="00B718F9">
            <w:r>
              <w:t>❍</w:t>
            </w:r>
            <w:r>
              <w:rPr>
                <w:sz w:val="20"/>
                <w:vertAlign w:val="subscript"/>
              </w:rPr>
              <w:t xml:space="preserve">   98</w:t>
            </w:r>
          </w:p>
        </w:tc>
        <w:tc>
          <w:tcPr>
            <w:tcW w:w="9288" w:type="dxa"/>
          </w:tcPr>
          <w:p w14:paraId="0FA3E2A9" w14:textId="77777777" w:rsidR="003008F8" w:rsidRDefault="00B718F9">
            <w:r>
              <w:t>Don't know</w:t>
            </w:r>
          </w:p>
        </w:tc>
      </w:tr>
      <w:tr w:rsidR="003008F8" w14:paraId="0409855D" w14:textId="77777777">
        <w:tc>
          <w:tcPr>
            <w:tcW w:w="792" w:type="dxa"/>
          </w:tcPr>
          <w:p w14:paraId="0209A9EF" w14:textId="77777777" w:rsidR="003008F8" w:rsidRDefault="00B718F9">
            <w:r>
              <w:t>❍</w:t>
            </w:r>
            <w:r>
              <w:rPr>
                <w:sz w:val="20"/>
                <w:vertAlign w:val="subscript"/>
              </w:rPr>
              <w:t xml:space="preserve">   95</w:t>
            </w:r>
          </w:p>
        </w:tc>
        <w:tc>
          <w:tcPr>
            <w:tcW w:w="9288" w:type="dxa"/>
          </w:tcPr>
          <w:p w14:paraId="47C8F91C" w14:textId="77777777" w:rsidR="003008F8" w:rsidRDefault="00B718F9">
            <w:r>
              <w:t>Not applicable</w:t>
            </w:r>
          </w:p>
        </w:tc>
      </w:tr>
    </w:tbl>
    <w:p w14:paraId="7C4DF143" w14:textId="77777777" w:rsidR="003008F8" w:rsidRDefault="003008F8"/>
    <w:p w14:paraId="552D852F" w14:textId="77777777" w:rsidR="003008F8" w:rsidRDefault="00B718F9">
      <w:pPr>
        <w:keepNext/>
        <w:spacing w:after="40"/>
      </w:pPr>
      <w:r>
        <w:rPr>
          <w:b/>
        </w:rPr>
        <w:t>Q16</w:t>
      </w:r>
    </w:p>
    <w:p w14:paraId="4E5B4101" w14:textId="77777777" w:rsidR="003008F8" w:rsidRDefault="00B718F9">
      <w:pPr>
        <w:keepNext/>
        <w:spacing w:after="0"/>
      </w:pPr>
      <w:r>
        <w:t xml:space="preserve">In which of the following geographical areas do </w:t>
      </w:r>
      <w:r>
        <w:rPr>
          <w:b/>
        </w:rPr>
        <w:t>most</w:t>
      </w:r>
      <w:r>
        <w:t xml:space="preserve"> of your </w:t>
      </w:r>
      <w:r>
        <w:rPr>
          <w:u w:val="single"/>
        </w:rPr>
        <w:t>customers</w:t>
      </w:r>
      <w:r>
        <w:t xml:space="preserve"> reside?</w:t>
      </w:r>
      <w:r>
        <w:br/>
      </w:r>
    </w:p>
    <w:p w14:paraId="1DD9908B" w14:textId="77777777" w:rsidR="003008F8" w:rsidRDefault="00B718F9">
      <w:pPr>
        <w:keepNext/>
        <w:spacing w:after="0"/>
      </w:pPr>
      <w:r>
        <w:rPr>
          <w:i/>
          <w:color w:val="A8A8A8"/>
          <w:sz w:val="20"/>
        </w:rPr>
        <w:t>Select one</w:t>
      </w:r>
      <w:r>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42B8FB59" w14:textId="77777777">
        <w:tc>
          <w:tcPr>
            <w:tcW w:w="792" w:type="dxa"/>
          </w:tcPr>
          <w:p w14:paraId="3E8ADB6B" w14:textId="77777777" w:rsidR="003008F8" w:rsidRDefault="00B718F9">
            <w:r>
              <w:t>❍</w:t>
            </w:r>
            <w:r>
              <w:rPr>
                <w:sz w:val="20"/>
                <w:vertAlign w:val="subscript"/>
              </w:rPr>
              <w:t xml:space="preserve">   1</w:t>
            </w:r>
          </w:p>
        </w:tc>
        <w:tc>
          <w:tcPr>
            <w:tcW w:w="9288" w:type="dxa"/>
          </w:tcPr>
          <w:p w14:paraId="7010772D" w14:textId="77777777" w:rsidR="003008F8" w:rsidRDefault="00B718F9">
            <w:r>
              <w:t>My neighborhood</w:t>
            </w:r>
          </w:p>
        </w:tc>
      </w:tr>
      <w:tr w:rsidR="003008F8" w14:paraId="2F65321D" w14:textId="77777777">
        <w:tc>
          <w:tcPr>
            <w:tcW w:w="792" w:type="dxa"/>
          </w:tcPr>
          <w:p w14:paraId="4D8F64DD" w14:textId="77777777" w:rsidR="003008F8" w:rsidRDefault="00B718F9">
            <w:r>
              <w:t>❍</w:t>
            </w:r>
            <w:r>
              <w:rPr>
                <w:sz w:val="20"/>
                <w:vertAlign w:val="subscript"/>
              </w:rPr>
              <w:t xml:space="preserve">   2</w:t>
            </w:r>
          </w:p>
        </w:tc>
        <w:tc>
          <w:tcPr>
            <w:tcW w:w="9288" w:type="dxa"/>
          </w:tcPr>
          <w:p w14:paraId="111D62D5" w14:textId="77777777" w:rsidR="003008F8" w:rsidRDefault="00B718F9">
            <w:r>
              <w:t>My city</w:t>
            </w:r>
          </w:p>
        </w:tc>
      </w:tr>
      <w:tr w:rsidR="003008F8" w14:paraId="4F3F3DA1" w14:textId="77777777">
        <w:tc>
          <w:tcPr>
            <w:tcW w:w="792" w:type="dxa"/>
          </w:tcPr>
          <w:p w14:paraId="584046DE" w14:textId="77777777" w:rsidR="003008F8" w:rsidRDefault="00B718F9">
            <w:r>
              <w:t>❍</w:t>
            </w:r>
            <w:r>
              <w:rPr>
                <w:sz w:val="20"/>
                <w:vertAlign w:val="subscript"/>
              </w:rPr>
              <w:t xml:space="preserve">   3</w:t>
            </w:r>
          </w:p>
        </w:tc>
        <w:tc>
          <w:tcPr>
            <w:tcW w:w="9288" w:type="dxa"/>
          </w:tcPr>
          <w:p w14:paraId="34EBA5AA" w14:textId="77777777" w:rsidR="003008F8" w:rsidRDefault="00B718F9">
            <w:r>
              <w:t>My state</w:t>
            </w:r>
          </w:p>
        </w:tc>
      </w:tr>
      <w:tr w:rsidR="003008F8" w14:paraId="5362F7BB" w14:textId="77777777">
        <w:tc>
          <w:tcPr>
            <w:tcW w:w="792" w:type="dxa"/>
          </w:tcPr>
          <w:p w14:paraId="482C1F48" w14:textId="77777777" w:rsidR="003008F8" w:rsidRDefault="00B718F9">
            <w:r>
              <w:t>❍</w:t>
            </w:r>
            <w:r>
              <w:rPr>
                <w:sz w:val="20"/>
                <w:vertAlign w:val="subscript"/>
              </w:rPr>
              <w:t xml:space="preserve">   4</w:t>
            </w:r>
          </w:p>
        </w:tc>
        <w:tc>
          <w:tcPr>
            <w:tcW w:w="9288" w:type="dxa"/>
          </w:tcPr>
          <w:p w14:paraId="5FB8E62B" w14:textId="77777777" w:rsidR="003008F8" w:rsidRDefault="00B718F9">
            <w:r>
              <w:t>United States</w:t>
            </w:r>
          </w:p>
        </w:tc>
      </w:tr>
      <w:tr w:rsidR="003008F8" w14:paraId="29B03CD3" w14:textId="77777777">
        <w:tc>
          <w:tcPr>
            <w:tcW w:w="792" w:type="dxa"/>
          </w:tcPr>
          <w:p w14:paraId="16C6A14B" w14:textId="77777777" w:rsidR="003008F8" w:rsidRDefault="00B718F9">
            <w:r>
              <w:t>❍</w:t>
            </w:r>
            <w:r>
              <w:rPr>
                <w:sz w:val="20"/>
                <w:vertAlign w:val="subscript"/>
              </w:rPr>
              <w:t xml:space="preserve">   5</w:t>
            </w:r>
          </w:p>
        </w:tc>
        <w:tc>
          <w:tcPr>
            <w:tcW w:w="9288" w:type="dxa"/>
          </w:tcPr>
          <w:p w14:paraId="5D268459" w14:textId="77777777" w:rsidR="003008F8" w:rsidRDefault="00B718F9">
            <w:r>
              <w:t>International</w:t>
            </w:r>
          </w:p>
        </w:tc>
      </w:tr>
      <w:tr w:rsidR="003008F8" w14:paraId="6037632B" w14:textId="77777777">
        <w:tc>
          <w:tcPr>
            <w:tcW w:w="792" w:type="dxa"/>
          </w:tcPr>
          <w:p w14:paraId="691A331B" w14:textId="77777777" w:rsidR="003008F8" w:rsidRDefault="00B718F9">
            <w:r>
              <w:lastRenderedPageBreak/>
              <w:t>❍</w:t>
            </w:r>
            <w:r>
              <w:rPr>
                <w:sz w:val="20"/>
                <w:vertAlign w:val="subscript"/>
              </w:rPr>
              <w:t xml:space="preserve">   98</w:t>
            </w:r>
          </w:p>
        </w:tc>
        <w:tc>
          <w:tcPr>
            <w:tcW w:w="9288" w:type="dxa"/>
          </w:tcPr>
          <w:p w14:paraId="2D278573" w14:textId="77777777" w:rsidR="003008F8" w:rsidRDefault="00B718F9">
            <w:r>
              <w:t>Don’t know</w:t>
            </w:r>
          </w:p>
        </w:tc>
      </w:tr>
      <w:tr w:rsidR="003008F8" w14:paraId="63F1435B" w14:textId="77777777">
        <w:tc>
          <w:tcPr>
            <w:tcW w:w="792" w:type="dxa"/>
          </w:tcPr>
          <w:p w14:paraId="47E45305" w14:textId="77777777" w:rsidR="003008F8" w:rsidRDefault="00B718F9">
            <w:r>
              <w:t>❍</w:t>
            </w:r>
            <w:r>
              <w:rPr>
                <w:sz w:val="20"/>
                <w:vertAlign w:val="subscript"/>
              </w:rPr>
              <w:t xml:space="preserve">   99</w:t>
            </w:r>
          </w:p>
        </w:tc>
        <w:tc>
          <w:tcPr>
            <w:tcW w:w="9288" w:type="dxa"/>
          </w:tcPr>
          <w:p w14:paraId="1D51BDF6" w14:textId="77777777" w:rsidR="003008F8" w:rsidRDefault="00B718F9">
            <w:r>
              <w:t>Prefer not to answer</w:t>
            </w:r>
          </w:p>
        </w:tc>
      </w:tr>
    </w:tbl>
    <w:p w14:paraId="39B1F4B8" w14:textId="77777777" w:rsidR="003008F8" w:rsidRDefault="003008F8"/>
    <w:p w14:paraId="7B05F794" w14:textId="77777777" w:rsidR="003008F8" w:rsidRDefault="00B718F9">
      <w:pPr>
        <w:keepNext/>
        <w:spacing w:after="220"/>
      </w:pPr>
      <w:r>
        <w:rPr>
          <w:b/>
          <w:sz w:val="28"/>
          <w:highlight w:val="lightGray"/>
        </w:rPr>
        <w:t>Page Microbusiness start up</w:t>
      </w:r>
    </w:p>
    <w:p w14:paraId="2EF7E692" w14:textId="77777777" w:rsidR="003008F8" w:rsidRDefault="00B718F9">
      <w:pPr>
        <w:keepNext/>
        <w:spacing w:after="40"/>
      </w:pPr>
      <w:r>
        <w:rPr>
          <w:b/>
        </w:rPr>
        <w:t>Q17</w:t>
      </w:r>
    </w:p>
    <w:p w14:paraId="775547FA" w14:textId="77777777" w:rsidR="003008F8" w:rsidRDefault="00B718F9">
      <w:pPr>
        <w:keepNext/>
        <w:spacing w:after="0"/>
      </w:pPr>
      <w:r>
        <w:t xml:space="preserve">When was your business' </w:t>
      </w:r>
      <w:r>
        <w:rPr>
          <w:b/>
        </w:rPr>
        <w:t>website</w:t>
      </w:r>
      <w:r>
        <w:t xml:space="preserve"> launched?</w:t>
      </w:r>
      <w:r>
        <w:br/>
      </w:r>
    </w:p>
    <w:p w14:paraId="1DB732F7" w14:textId="77777777" w:rsidR="003008F8" w:rsidRDefault="00B718F9">
      <w:pPr>
        <w:keepNext/>
        <w:spacing w:after="0"/>
      </w:pPr>
      <w:r>
        <w:rPr>
          <w:color w:val="A8A8A8"/>
          <w:sz w:val="20"/>
        </w:rPr>
        <w:t>Minimum: 1970, Maximum: 2025</w:t>
      </w:r>
    </w:p>
    <w:p w14:paraId="182AEC00" w14:textId="77777777" w:rsidR="003008F8" w:rsidRDefault="00B718F9">
      <w:r>
        <w:t>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449126D5" w14:textId="77777777">
        <w:tc>
          <w:tcPr>
            <w:tcW w:w="792" w:type="dxa"/>
          </w:tcPr>
          <w:p w14:paraId="41AC6D4E" w14:textId="77777777" w:rsidR="003008F8" w:rsidRDefault="00B718F9">
            <w:r>
              <w:t>❑</w:t>
            </w:r>
            <w:r>
              <w:rPr>
                <w:sz w:val="20"/>
                <w:vertAlign w:val="subscript"/>
              </w:rPr>
              <w:t xml:space="preserve">   -8</w:t>
            </w:r>
          </w:p>
        </w:tc>
        <w:tc>
          <w:tcPr>
            <w:tcW w:w="9288" w:type="dxa"/>
          </w:tcPr>
          <w:p w14:paraId="0EEA10BF" w14:textId="77777777" w:rsidR="003008F8" w:rsidRDefault="00B718F9">
            <w:r>
              <w:t>Prefer not to answer</w:t>
            </w:r>
          </w:p>
        </w:tc>
      </w:tr>
      <w:tr w:rsidR="003008F8" w14:paraId="57332CA9" w14:textId="77777777">
        <w:tc>
          <w:tcPr>
            <w:tcW w:w="792" w:type="dxa"/>
          </w:tcPr>
          <w:p w14:paraId="0F8BA31B" w14:textId="77777777" w:rsidR="003008F8" w:rsidRDefault="00B718F9">
            <w:r>
              <w:t>❑</w:t>
            </w:r>
            <w:r>
              <w:rPr>
                <w:sz w:val="20"/>
                <w:vertAlign w:val="subscript"/>
              </w:rPr>
              <w:t xml:space="preserve">   -9</w:t>
            </w:r>
          </w:p>
        </w:tc>
        <w:tc>
          <w:tcPr>
            <w:tcW w:w="9288" w:type="dxa"/>
          </w:tcPr>
          <w:p w14:paraId="7AFD0198" w14:textId="77777777" w:rsidR="003008F8" w:rsidRDefault="00B718F9">
            <w:r>
              <w:t>Don't know</w:t>
            </w:r>
          </w:p>
        </w:tc>
      </w:tr>
    </w:tbl>
    <w:p w14:paraId="614546C1" w14:textId="77777777" w:rsidR="003008F8" w:rsidRDefault="003008F8"/>
    <w:p w14:paraId="39B84184" w14:textId="77777777" w:rsidR="003008F8" w:rsidRDefault="00B718F9">
      <w:pPr>
        <w:keepNext/>
        <w:spacing w:after="40"/>
      </w:pPr>
      <w:r>
        <w:rPr>
          <w:b/>
        </w:rPr>
        <w:t>Q18</w:t>
      </w:r>
    </w:p>
    <w:p w14:paraId="6CB631E7" w14:textId="77777777" w:rsidR="003008F8" w:rsidRDefault="00B718F9">
      <w:pPr>
        <w:keepNext/>
        <w:spacing w:after="0"/>
      </w:pPr>
      <w:r>
        <w:t xml:space="preserve">When was your </w:t>
      </w:r>
      <w:r>
        <w:rPr>
          <w:b/>
        </w:rPr>
        <w:t>business</w:t>
      </w:r>
      <w:r>
        <w:t xml:space="preserve"> launched?</w:t>
      </w:r>
      <w:r>
        <w:br/>
      </w:r>
    </w:p>
    <w:p w14:paraId="24A559AA" w14:textId="77777777" w:rsidR="003008F8" w:rsidRDefault="00B718F9">
      <w:pPr>
        <w:keepNext/>
        <w:spacing w:after="0"/>
      </w:pPr>
      <w:r>
        <w:rPr>
          <w:color w:val="A8A8A8"/>
          <w:sz w:val="20"/>
        </w:rPr>
        <w:t>Minimum: 1900, Maximum: 2025</w:t>
      </w:r>
    </w:p>
    <w:p w14:paraId="766D9437" w14:textId="77777777" w:rsidR="003008F8" w:rsidRDefault="00B718F9">
      <w:r>
        <w:t>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7314972D" w14:textId="77777777">
        <w:tc>
          <w:tcPr>
            <w:tcW w:w="792" w:type="dxa"/>
          </w:tcPr>
          <w:p w14:paraId="64DBEA6E" w14:textId="77777777" w:rsidR="003008F8" w:rsidRDefault="00B718F9">
            <w:r>
              <w:t>❑</w:t>
            </w:r>
            <w:r>
              <w:rPr>
                <w:sz w:val="20"/>
                <w:vertAlign w:val="subscript"/>
              </w:rPr>
              <w:t xml:space="preserve">   -8</w:t>
            </w:r>
          </w:p>
        </w:tc>
        <w:tc>
          <w:tcPr>
            <w:tcW w:w="9288" w:type="dxa"/>
          </w:tcPr>
          <w:p w14:paraId="63BD5FE4" w14:textId="77777777" w:rsidR="003008F8" w:rsidRDefault="00B718F9">
            <w:r>
              <w:t>Prefer not to answer</w:t>
            </w:r>
          </w:p>
        </w:tc>
      </w:tr>
      <w:tr w:rsidR="003008F8" w14:paraId="203A33DC" w14:textId="77777777">
        <w:tc>
          <w:tcPr>
            <w:tcW w:w="792" w:type="dxa"/>
          </w:tcPr>
          <w:p w14:paraId="77F88205" w14:textId="77777777" w:rsidR="003008F8" w:rsidRDefault="00B718F9">
            <w:r>
              <w:t>❑</w:t>
            </w:r>
            <w:r>
              <w:rPr>
                <w:sz w:val="20"/>
                <w:vertAlign w:val="subscript"/>
              </w:rPr>
              <w:t xml:space="preserve">   -9</w:t>
            </w:r>
          </w:p>
        </w:tc>
        <w:tc>
          <w:tcPr>
            <w:tcW w:w="9288" w:type="dxa"/>
          </w:tcPr>
          <w:p w14:paraId="13A0F095" w14:textId="77777777" w:rsidR="003008F8" w:rsidRDefault="00B718F9">
            <w:r>
              <w:t>Don't know</w:t>
            </w:r>
          </w:p>
        </w:tc>
      </w:tr>
    </w:tbl>
    <w:p w14:paraId="73E44D72" w14:textId="77777777" w:rsidR="003008F8" w:rsidRDefault="003008F8"/>
    <w:p w14:paraId="187BF60B" w14:textId="77777777" w:rsidR="003008F8" w:rsidRDefault="00B718F9">
      <w:pPr>
        <w:keepNext/>
        <w:spacing w:after="40"/>
      </w:pPr>
      <w:r>
        <w:rPr>
          <w:b/>
        </w:rPr>
        <w:t>Q19</w:t>
      </w:r>
    </w:p>
    <w:p w14:paraId="669ABF90" w14:textId="77777777" w:rsidR="003008F8" w:rsidRDefault="00B718F9">
      <w:pPr>
        <w:keepNext/>
        <w:spacing w:after="0"/>
      </w:pPr>
      <w:r>
        <w:t>How many businesses do you currently own?</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7F762EDC" w14:textId="77777777">
        <w:tc>
          <w:tcPr>
            <w:tcW w:w="792" w:type="dxa"/>
          </w:tcPr>
          <w:p w14:paraId="59B3E0A9" w14:textId="77777777" w:rsidR="003008F8" w:rsidRDefault="00B718F9">
            <w:r>
              <w:t>❍</w:t>
            </w:r>
            <w:r>
              <w:rPr>
                <w:sz w:val="20"/>
                <w:vertAlign w:val="subscript"/>
              </w:rPr>
              <w:t xml:space="preserve">   1</w:t>
            </w:r>
          </w:p>
        </w:tc>
        <w:tc>
          <w:tcPr>
            <w:tcW w:w="9288" w:type="dxa"/>
          </w:tcPr>
          <w:p w14:paraId="64BE9C11" w14:textId="77777777" w:rsidR="003008F8" w:rsidRDefault="00B718F9">
            <w:r>
              <w:t>1</w:t>
            </w:r>
          </w:p>
        </w:tc>
      </w:tr>
      <w:tr w:rsidR="003008F8" w14:paraId="10A233B1" w14:textId="77777777">
        <w:tc>
          <w:tcPr>
            <w:tcW w:w="792" w:type="dxa"/>
          </w:tcPr>
          <w:p w14:paraId="73F0A355" w14:textId="77777777" w:rsidR="003008F8" w:rsidRDefault="00B718F9">
            <w:r>
              <w:t>❍</w:t>
            </w:r>
            <w:r>
              <w:rPr>
                <w:sz w:val="20"/>
                <w:vertAlign w:val="subscript"/>
              </w:rPr>
              <w:t xml:space="preserve">   2</w:t>
            </w:r>
          </w:p>
        </w:tc>
        <w:tc>
          <w:tcPr>
            <w:tcW w:w="9288" w:type="dxa"/>
          </w:tcPr>
          <w:p w14:paraId="71B6E5FE" w14:textId="77777777" w:rsidR="003008F8" w:rsidRDefault="00B718F9">
            <w:r>
              <w:t>2</w:t>
            </w:r>
          </w:p>
        </w:tc>
      </w:tr>
      <w:tr w:rsidR="003008F8" w14:paraId="2B7A9791" w14:textId="77777777">
        <w:tc>
          <w:tcPr>
            <w:tcW w:w="792" w:type="dxa"/>
          </w:tcPr>
          <w:p w14:paraId="39A5CEDD" w14:textId="77777777" w:rsidR="003008F8" w:rsidRDefault="00B718F9">
            <w:r>
              <w:t>❍</w:t>
            </w:r>
            <w:r>
              <w:rPr>
                <w:sz w:val="20"/>
                <w:vertAlign w:val="subscript"/>
              </w:rPr>
              <w:t xml:space="preserve">   3</w:t>
            </w:r>
          </w:p>
        </w:tc>
        <w:tc>
          <w:tcPr>
            <w:tcW w:w="9288" w:type="dxa"/>
          </w:tcPr>
          <w:p w14:paraId="28FDCBA7" w14:textId="77777777" w:rsidR="003008F8" w:rsidRDefault="00B718F9">
            <w:r>
              <w:t>3</w:t>
            </w:r>
          </w:p>
        </w:tc>
      </w:tr>
      <w:tr w:rsidR="003008F8" w14:paraId="2EBCB3A6" w14:textId="77777777">
        <w:tc>
          <w:tcPr>
            <w:tcW w:w="792" w:type="dxa"/>
          </w:tcPr>
          <w:p w14:paraId="19155D9C" w14:textId="77777777" w:rsidR="003008F8" w:rsidRDefault="00B718F9">
            <w:r>
              <w:t>❍</w:t>
            </w:r>
            <w:r>
              <w:rPr>
                <w:sz w:val="20"/>
                <w:vertAlign w:val="subscript"/>
              </w:rPr>
              <w:t xml:space="preserve">   4</w:t>
            </w:r>
          </w:p>
        </w:tc>
        <w:tc>
          <w:tcPr>
            <w:tcW w:w="9288" w:type="dxa"/>
          </w:tcPr>
          <w:p w14:paraId="63B4EB88" w14:textId="77777777" w:rsidR="003008F8" w:rsidRDefault="00B718F9">
            <w:r>
              <w:t>4 or more</w:t>
            </w:r>
          </w:p>
        </w:tc>
      </w:tr>
      <w:tr w:rsidR="003008F8" w14:paraId="0C58AB92" w14:textId="77777777">
        <w:tc>
          <w:tcPr>
            <w:tcW w:w="792" w:type="dxa"/>
          </w:tcPr>
          <w:p w14:paraId="1844A8B8" w14:textId="77777777" w:rsidR="003008F8" w:rsidRDefault="00B718F9">
            <w:r>
              <w:t>❍</w:t>
            </w:r>
            <w:r>
              <w:rPr>
                <w:sz w:val="20"/>
                <w:vertAlign w:val="subscript"/>
              </w:rPr>
              <w:t xml:space="preserve">   98</w:t>
            </w:r>
          </w:p>
        </w:tc>
        <w:tc>
          <w:tcPr>
            <w:tcW w:w="9288" w:type="dxa"/>
          </w:tcPr>
          <w:p w14:paraId="1D096447" w14:textId="77777777" w:rsidR="003008F8" w:rsidRDefault="00B718F9">
            <w:r>
              <w:t>Don’t know</w:t>
            </w:r>
          </w:p>
        </w:tc>
      </w:tr>
      <w:tr w:rsidR="003008F8" w14:paraId="4CC6BCC2" w14:textId="77777777">
        <w:tc>
          <w:tcPr>
            <w:tcW w:w="792" w:type="dxa"/>
          </w:tcPr>
          <w:p w14:paraId="40BAC739" w14:textId="77777777" w:rsidR="003008F8" w:rsidRDefault="00B718F9">
            <w:r>
              <w:t>❍</w:t>
            </w:r>
            <w:r>
              <w:rPr>
                <w:sz w:val="20"/>
                <w:vertAlign w:val="subscript"/>
              </w:rPr>
              <w:t xml:space="preserve">   99</w:t>
            </w:r>
          </w:p>
        </w:tc>
        <w:tc>
          <w:tcPr>
            <w:tcW w:w="9288" w:type="dxa"/>
          </w:tcPr>
          <w:p w14:paraId="58799E9C" w14:textId="77777777" w:rsidR="003008F8" w:rsidRDefault="00B718F9">
            <w:r>
              <w:t>Prefer not to answer</w:t>
            </w:r>
          </w:p>
        </w:tc>
      </w:tr>
    </w:tbl>
    <w:p w14:paraId="7F444281" w14:textId="77777777" w:rsidR="003008F8" w:rsidRDefault="003008F8"/>
    <w:p w14:paraId="78B83B82" w14:textId="77777777" w:rsidR="003008F8" w:rsidRDefault="00B718F9">
      <w:pPr>
        <w:keepNext/>
        <w:spacing w:after="40"/>
      </w:pPr>
      <w:r>
        <w:rPr>
          <w:b/>
        </w:rPr>
        <w:t>Q20</w:t>
      </w:r>
      <w:r>
        <w:rPr>
          <w:i/>
          <w:sz w:val="20"/>
        </w:rPr>
        <w:tab/>
        <w:t>Show if Own one business (Q19 = 1)</w:t>
      </w:r>
    </w:p>
    <w:p w14:paraId="4ECFD2C0" w14:textId="77777777" w:rsidR="003008F8" w:rsidRDefault="00B718F9">
      <w:pPr>
        <w:keepNext/>
        <w:spacing w:after="0"/>
      </w:pPr>
      <w:r>
        <w:t>Is this your first business?</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0C202992" w14:textId="77777777">
        <w:tc>
          <w:tcPr>
            <w:tcW w:w="792" w:type="dxa"/>
          </w:tcPr>
          <w:p w14:paraId="15D4F894" w14:textId="77777777" w:rsidR="003008F8" w:rsidRDefault="00B718F9">
            <w:r>
              <w:t>❍</w:t>
            </w:r>
            <w:r>
              <w:rPr>
                <w:sz w:val="20"/>
                <w:vertAlign w:val="subscript"/>
              </w:rPr>
              <w:t xml:space="preserve">   1</w:t>
            </w:r>
          </w:p>
        </w:tc>
        <w:tc>
          <w:tcPr>
            <w:tcW w:w="9288" w:type="dxa"/>
          </w:tcPr>
          <w:p w14:paraId="2650FDAA" w14:textId="77777777" w:rsidR="003008F8" w:rsidRDefault="00B718F9">
            <w:r>
              <w:t>Yes</w:t>
            </w:r>
          </w:p>
        </w:tc>
      </w:tr>
      <w:tr w:rsidR="003008F8" w14:paraId="1A895F17" w14:textId="77777777">
        <w:tc>
          <w:tcPr>
            <w:tcW w:w="792" w:type="dxa"/>
          </w:tcPr>
          <w:p w14:paraId="48E76C1A" w14:textId="77777777" w:rsidR="003008F8" w:rsidRDefault="00B718F9">
            <w:r>
              <w:t>❍</w:t>
            </w:r>
            <w:r>
              <w:rPr>
                <w:sz w:val="20"/>
                <w:vertAlign w:val="subscript"/>
              </w:rPr>
              <w:t xml:space="preserve">   2</w:t>
            </w:r>
          </w:p>
        </w:tc>
        <w:tc>
          <w:tcPr>
            <w:tcW w:w="9288" w:type="dxa"/>
          </w:tcPr>
          <w:p w14:paraId="712B05C6" w14:textId="77777777" w:rsidR="003008F8" w:rsidRDefault="00B718F9">
            <w:r>
              <w:t>No</w:t>
            </w:r>
          </w:p>
        </w:tc>
      </w:tr>
      <w:tr w:rsidR="003008F8" w14:paraId="31A86FBD" w14:textId="77777777">
        <w:tc>
          <w:tcPr>
            <w:tcW w:w="792" w:type="dxa"/>
          </w:tcPr>
          <w:p w14:paraId="2311A709" w14:textId="77777777" w:rsidR="003008F8" w:rsidRDefault="00B718F9">
            <w:r>
              <w:t>❍</w:t>
            </w:r>
            <w:r>
              <w:rPr>
                <w:sz w:val="20"/>
                <w:vertAlign w:val="subscript"/>
              </w:rPr>
              <w:t xml:space="preserve">   98</w:t>
            </w:r>
          </w:p>
        </w:tc>
        <w:tc>
          <w:tcPr>
            <w:tcW w:w="9288" w:type="dxa"/>
          </w:tcPr>
          <w:p w14:paraId="7741C827" w14:textId="77777777" w:rsidR="003008F8" w:rsidRDefault="00B718F9">
            <w:r>
              <w:t>Don’t know</w:t>
            </w:r>
          </w:p>
        </w:tc>
      </w:tr>
      <w:tr w:rsidR="003008F8" w14:paraId="4727D255" w14:textId="77777777">
        <w:tc>
          <w:tcPr>
            <w:tcW w:w="792" w:type="dxa"/>
          </w:tcPr>
          <w:p w14:paraId="25D36AF9" w14:textId="77777777" w:rsidR="003008F8" w:rsidRDefault="00B718F9">
            <w:r>
              <w:t>❍</w:t>
            </w:r>
            <w:r>
              <w:rPr>
                <w:sz w:val="20"/>
                <w:vertAlign w:val="subscript"/>
              </w:rPr>
              <w:t xml:space="preserve">   99</w:t>
            </w:r>
          </w:p>
        </w:tc>
        <w:tc>
          <w:tcPr>
            <w:tcW w:w="9288" w:type="dxa"/>
          </w:tcPr>
          <w:p w14:paraId="3ABB869C" w14:textId="77777777" w:rsidR="003008F8" w:rsidRDefault="00B718F9">
            <w:r>
              <w:t>Prefer not to answer</w:t>
            </w:r>
          </w:p>
        </w:tc>
      </w:tr>
    </w:tbl>
    <w:p w14:paraId="5DBCE18A" w14:textId="77777777" w:rsidR="003008F8" w:rsidRDefault="003008F8"/>
    <w:p w14:paraId="32256318" w14:textId="77777777" w:rsidR="003008F8" w:rsidRDefault="00B718F9">
      <w:pPr>
        <w:keepNext/>
        <w:spacing w:after="40"/>
      </w:pPr>
      <w:r>
        <w:rPr>
          <w:b/>
        </w:rPr>
        <w:t>Q21</w:t>
      </w:r>
    </w:p>
    <w:p w14:paraId="5F576223" w14:textId="77777777" w:rsidR="003008F8" w:rsidRDefault="00B718F9">
      <w:pPr>
        <w:keepNext/>
        <w:spacing w:after="0"/>
      </w:pPr>
      <w:r>
        <w:t>Did you previously sell or close any businesses that you owned?</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6BB3FF51" w14:textId="77777777">
        <w:tc>
          <w:tcPr>
            <w:tcW w:w="792" w:type="dxa"/>
          </w:tcPr>
          <w:p w14:paraId="365CD16D" w14:textId="77777777" w:rsidR="003008F8" w:rsidRDefault="00B718F9">
            <w:r>
              <w:t>❍</w:t>
            </w:r>
            <w:r>
              <w:rPr>
                <w:sz w:val="20"/>
                <w:vertAlign w:val="subscript"/>
              </w:rPr>
              <w:t xml:space="preserve">   1</w:t>
            </w:r>
          </w:p>
        </w:tc>
        <w:tc>
          <w:tcPr>
            <w:tcW w:w="9288" w:type="dxa"/>
          </w:tcPr>
          <w:p w14:paraId="21DB0DFA" w14:textId="77777777" w:rsidR="003008F8" w:rsidRDefault="00B718F9">
            <w:r>
              <w:t>Yes</w:t>
            </w:r>
          </w:p>
        </w:tc>
      </w:tr>
      <w:tr w:rsidR="003008F8" w14:paraId="336537FF" w14:textId="77777777">
        <w:tc>
          <w:tcPr>
            <w:tcW w:w="792" w:type="dxa"/>
          </w:tcPr>
          <w:p w14:paraId="7356BBE9" w14:textId="77777777" w:rsidR="003008F8" w:rsidRDefault="00B718F9">
            <w:r>
              <w:t>❍</w:t>
            </w:r>
            <w:r>
              <w:rPr>
                <w:sz w:val="20"/>
                <w:vertAlign w:val="subscript"/>
              </w:rPr>
              <w:t xml:space="preserve">   2</w:t>
            </w:r>
          </w:p>
        </w:tc>
        <w:tc>
          <w:tcPr>
            <w:tcW w:w="9288" w:type="dxa"/>
          </w:tcPr>
          <w:p w14:paraId="6173D2A7" w14:textId="77777777" w:rsidR="003008F8" w:rsidRDefault="00B718F9">
            <w:r>
              <w:t>No</w:t>
            </w:r>
          </w:p>
        </w:tc>
      </w:tr>
      <w:tr w:rsidR="003008F8" w14:paraId="532B04A3" w14:textId="77777777">
        <w:tc>
          <w:tcPr>
            <w:tcW w:w="792" w:type="dxa"/>
          </w:tcPr>
          <w:p w14:paraId="4D21F79F" w14:textId="77777777" w:rsidR="003008F8" w:rsidRDefault="00B718F9">
            <w:r>
              <w:t>❍</w:t>
            </w:r>
            <w:r>
              <w:rPr>
                <w:sz w:val="20"/>
                <w:vertAlign w:val="subscript"/>
              </w:rPr>
              <w:t xml:space="preserve">   98</w:t>
            </w:r>
          </w:p>
        </w:tc>
        <w:tc>
          <w:tcPr>
            <w:tcW w:w="9288" w:type="dxa"/>
          </w:tcPr>
          <w:p w14:paraId="2B255B44" w14:textId="77777777" w:rsidR="003008F8" w:rsidRDefault="00B718F9">
            <w:r>
              <w:t>Don't know</w:t>
            </w:r>
          </w:p>
        </w:tc>
      </w:tr>
      <w:tr w:rsidR="003008F8" w14:paraId="1B5EEABF" w14:textId="77777777">
        <w:tc>
          <w:tcPr>
            <w:tcW w:w="792" w:type="dxa"/>
          </w:tcPr>
          <w:p w14:paraId="345DBF40" w14:textId="77777777" w:rsidR="003008F8" w:rsidRDefault="00B718F9">
            <w:r>
              <w:t>❍</w:t>
            </w:r>
            <w:r>
              <w:rPr>
                <w:sz w:val="20"/>
                <w:vertAlign w:val="subscript"/>
              </w:rPr>
              <w:t xml:space="preserve">   99</w:t>
            </w:r>
          </w:p>
        </w:tc>
        <w:tc>
          <w:tcPr>
            <w:tcW w:w="9288" w:type="dxa"/>
          </w:tcPr>
          <w:p w14:paraId="0B7ED285" w14:textId="77777777" w:rsidR="003008F8" w:rsidRDefault="00B718F9">
            <w:r>
              <w:t>Prefer not to answer</w:t>
            </w:r>
          </w:p>
        </w:tc>
      </w:tr>
    </w:tbl>
    <w:p w14:paraId="23605E3B" w14:textId="77777777" w:rsidR="003008F8" w:rsidRDefault="003008F8"/>
    <w:p w14:paraId="430BC3CB" w14:textId="77777777" w:rsidR="003008F8" w:rsidRDefault="00B718F9">
      <w:pPr>
        <w:keepNext/>
        <w:spacing w:after="40"/>
      </w:pPr>
      <w:r>
        <w:rPr>
          <w:b/>
        </w:rPr>
        <w:t>Q22</w:t>
      </w:r>
      <w:r>
        <w:rPr>
          <w:i/>
          <w:sz w:val="20"/>
        </w:rPr>
        <w:tab/>
        <w:t>Show if q38aa yes (Q21 = 1)</w:t>
      </w:r>
    </w:p>
    <w:p w14:paraId="35630BBA" w14:textId="77777777" w:rsidR="003008F8" w:rsidRDefault="00B718F9">
      <w:pPr>
        <w:keepNext/>
        <w:spacing w:after="0"/>
      </w:pPr>
      <w:r>
        <w:t>What was the outcome of the most recent business that you sold or closed?</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01017CE9" w14:textId="77777777">
        <w:tc>
          <w:tcPr>
            <w:tcW w:w="792" w:type="dxa"/>
          </w:tcPr>
          <w:p w14:paraId="33C5B543" w14:textId="77777777" w:rsidR="003008F8" w:rsidRDefault="00B718F9">
            <w:r>
              <w:t>❍</w:t>
            </w:r>
            <w:r>
              <w:rPr>
                <w:sz w:val="20"/>
                <w:vertAlign w:val="subscript"/>
              </w:rPr>
              <w:t xml:space="preserve">   1</w:t>
            </w:r>
          </w:p>
        </w:tc>
        <w:tc>
          <w:tcPr>
            <w:tcW w:w="9288" w:type="dxa"/>
          </w:tcPr>
          <w:p w14:paraId="42C7AB40" w14:textId="77777777" w:rsidR="003008F8" w:rsidRDefault="00B718F9">
            <w:r>
              <w:t>I sold the business at a profit</w:t>
            </w:r>
          </w:p>
        </w:tc>
      </w:tr>
      <w:tr w:rsidR="003008F8" w14:paraId="1E6BDBA5" w14:textId="77777777">
        <w:tc>
          <w:tcPr>
            <w:tcW w:w="792" w:type="dxa"/>
          </w:tcPr>
          <w:p w14:paraId="3121B523" w14:textId="77777777" w:rsidR="003008F8" w:rsidRDefault="00B718F9">
            <w:r>
              <w:t>❍</w:t>
            </w:r>
            <w:r>
              <w:rPr>
                <w:sz w:val="20"/>
                <w:vertAlign w:val="subscript"/>
              </w:rPr>
              <w:t xml:space="preserve">   2</w:t>
            </w:r>
          </w:p>
        </w:tc>
        <w:tc>
          <w:tcPr>
            <w:tcW w:w="9288" w:type="dxa"/>
          </w:tcPr>
          <w:p w14:paraId="752EC5EC" w14:textId="77777777" w:rsidR="003008F8" w:rsidRDefault="00B718F9">
            <w:r>
              <w:t>I sold the business and broke-even</w:t>
            </w:r>
          </w:p>
        </w:tc>
      </w:tr>
      <w:tr w:rsidR="003008F8" w14:paraId="16A4EF06" w14:textId="77777777">
        <w:tc>
          <w:tcPr>
            <w:tcW w:w="792" w:type="dxa"/>
          </w:tcPr>
          <w:p w14:paraId="2AD61033" w14:textId="77777777" w:rsidR="003008F8" w:rsidRDefault="00B718F9">
            <w:r>
              <w:t>❍</w:t>
            </w:r>
            <w:r>
              <w:rPr>
                <w:sz w:val="20"/>
                <w:vertAlign w:val="subscript"/>
              </w:rPr>
              <w:t xml:space="preserve">   3</w:t>
            </w:r>
          </w:p>
        </w:tc>
        <w:tc>
          <w:tcPr>
            <w:tcW w:w="9288" w:type="dxa"/>
          </w:tcPr>
          <w:p w14:paraId="71384466" w14:textId="77777777" w:rsidR="003008F8" w:rsidRDefault="00B718F9">
            <w:r>
              <w:t>I sold the business at a loss</w:t>
            </w:r>
          </w:p>
        </w:tc>
      </w:tr>
      <w:tr w:rsidR="003008F8" w14:paraId="7E4AA140" w14:textId="77777777">
        <w:tc>
          <w:tcPr>
            <w:tcW w:w="792" w:type="dxa"/>
          </w:tcPr>
          <w:p w14:paraId="5072774B" w14:textId="77777777" w:rsidR="003008F8" w:rsidRDefault="00B718F9">
            <w:r>
              <w:t>❍</w:t>
            </w:r>
            <w:r>
              <w:rPr>
                <w:sz w:val="20"/>
                <w:vertAlign w:val="subscript"/>
              </w:rPr>
              <w:t xml:space="preserve">   4</w:t>
            </w:r>
          </w:p>
        </w:tc>
        <w:tc>
          <w:tcPr>
            <w:tcW w:w="9288" w:type="dxa"/>
          </w:tcPr>
          <w:p w14:paraId="52576857" w14:textId="77777777" w:rsidR="003008F8" w:rsidRDefault="00B718F9">
            <w:r>
              <w:t>I closed the business because it was losing money</w:t>
            </w:r>
          </w:p>
        </w:tc>
      </w:tr>
      <w:tr w:rsidR="003008F8" w14:paraId="0A04C8FF" w14:textId="77777777">
        <w:tc>
          <w:tcPr>
            <w:tcW w:w="792" w:type="dxa"/>
          </w:tcPr>
          <w:p w14:paraId="101917AD" w14:textId="77777777" w:rsidR="003008F8" w:rsidRDefault="00B718F9">
            <w:r>
              <w:t>❍</w:t>
            </w:r>
            <w:r>
              <w:rPr>
                <w:sz w:val="20"/>
                <w:vertAlign w:val="subscript"/>
              </w:rPr>
              <w:t xml:space="preserve">   5</w:t>
            </w:r>
          </w:p>
        </w:tc>
        <w:tc>
          <w:tcPr>
            <w:tcW w:w="9288" w:type="dxa"/>
          </w:tcPr>
          <w:p w14:paraId="2DAE1267" w14:textId="77777777" w:rsidR="003008F8" w:rsidRDefault="00B718F9">
            <w:r>
              <w:t>I closed for other reasons</w:t>
            </w:r>
          </w:p>
        </w:tc>
      </w:tr>
      <w:tr w:rsidR="003008F8" w14:paraId="40E0001C" w14:textId="77777777">
        <w:tc>
          <w:tcPr>
            <w:tcW w:w="792" w:type="dxa"/>
          </w:tcPr>
          <w:p w14:paraId="749F8E5D" w14:textId="77777777" w:rsidR="003008F8" w:rsidRDefault="00B718F9">
            <w:r>
              <w:t>❍</w:t>
            </w:r>
            <w:r>
              <w:rPr>
                <w:sz w:val="20"/>
                <w:vertAlign w:val="subscript"/>
              </w:rPr>
              <w:t xml:space="preserve">   98</w:t>
            </w:r>
          </w:p>
        </w:tc>
        <w:tc>
          <w:tcPr>
            <w:tcW w:w="9288" w:type="dxa"/>
          </w:tcPr>
          <w:p w14:paraId="28257AAD" w14:textId="77777777" w:rsidR="003008F8" w:rsidRDefault="00B718F9">
            <w:r>
              <w:t>Don't know</w:t>
            </w:r>
          </w:p>
        </w:tc>
      </w:tr>
      <w:tr w:rsidR="003008F8" w14:paraId="0D20749C" w14:textId="77777777">
        <w:tc>
          <w:tcPr>
            <w:tcW w:w="792" w:type="dxa"/>
          </w:tcPr>
          <w:p w14:paraId="6C711407" w14:textId="77777777" w:rsidR="003008F8" w:rsidRDefault="00B718F9">
            <w:r>
              <w:t>❍</w:t>
            </w:r>
            <w:r>
              <w:rPr>
                <w:sz w:val="20"/>
                <w:vertAlign w:val="subscript"/>
              </w:rPr>
              <w:t xml:space="preserve">   99</w:t>
            </w:r>
          </w:p>
        </w:tc>
        <w:tc>
          <w:tcPr>
            <w:tcW w:w="9288" w:type="dxa"/>
          </w:tcPr>
          <w:p w14:paraId="491A32EC" w14:textId="77777777" w:rsidR="003008F8" w:rsidRDefault="00B718F9">
            <w:r>
              <w:t>Prefer not to answer</w:t>
            </w:r>
          </w:p>
        </w:tc>
      </w:tr>
    </w:tbl>
    <w:p w14:paraId="3126353A" w14:textId="77777777" w:rsidR="003008F8" w:rsidRDefault="003008F8"/>
    <w:p w14:paraId="21D4C086" w14:textId="77777777" w:rsidR="003008F8" w:rsidRDefault="00B718F9">
      <w:pPr>
        <w:keepNext/>
        <w:spacing w:after="40"/>
      </w:pPr>
      <w:r>
        <w:rPr>
          <w:b/>
        </w:rPr>
        <w:t>Q23</w:t>
      </w:r>
    </w:p>
    <w:p w14:paraId="79EA8EF8" w14:textId="77777777" w:rsidR="003008F8" w:rsidRDefault="00B718F9">
      <w:pPr>
        <w:keepNext/>
        <w:spacing w:after="0"/>
      </w:pPr>
      <w:r>
        <w:t>How many businesses have you started?</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373C86B4" w14:textId="77777777">
        <w:tc>
          <w:tcPr>
            <w:tcW w:w="792" w:type="dxa"/>
          </w:tcPr>
          <w:p w14:paraId="367BCC6F" w14:textId="77777777" w:rsidR="003008F8" w:rsidRDefault="00B718F9">
            <w:r>
              <w:t>❍</w:t>
            </w:r>
            <w:r>
              <w:rPr>
                <w:sz w:val="20"/>
                <w:vertAlign w:val="subscript"/>
              </w:rPr>
              <w:t xml:space="preserve">   1</w:t>
            </w:r>
          </w:p>
        </w:tc>
        <w:tc>
          <w:tcPr>
            <w:tcW w:w="9288" w:type="dxa"/>
          </w:tcPr>
          <w:p w14:paraId="465EA068" w14:textId="77777777" w:rsidR="003008F8" w:rsidRDefault="00B718F9">
            <w:r>
              <w:t>1 – just the current one</w:t>
            </w:r>
          </w:p>
        </w:tc>
      </w:tr>
      <w:tr w:rsidR="003008F8" w14:paraId="0623F995" w14:textId="77777777">
        <w:tc>
          <w:tcPr>
            <w:tcW w:w="792" w:type="dxa"/>
          </w:tcPr>
          <w:p w14:paraId="280887D3" w14:textId="77777777" w:rsidR="003008F8" w:rsidRDefault="00B718F9">
            <w:r>
              <w:t>❍</w:t>
            </w:r>
            <w:r>
              <w:rPr>
                <w:sz w:val="20"/>
                <w:vertAlign w:val="subscript"/>
              </w:rPr>
              <w:t xml:space="preserve">   2</w:t>
            </w:r>
          </w:p>
        </w:tc>
        <w:tc>
          <w:tcPr>
            <w:tcW w:w="9288" w:type="dxa"/>
          </w:tcPr>
          <w:p w14:paraId="6A4F7AB9" w14:textId="77777777" w:rsidR="003008F8" w:rsidRDefault="00B718F9">
            <w:r>
              <w:t>2</w:t>
            </w:r>
          </w:p>
        </w:tc>
      </w:tr>
      <w:tr w:rsidR="003008F8" w14:paraId="6063EC64" w14:textId="77777777">
        <w:tc>
          <w:tcPr>
            <w:tcW w:w="792" w:type="dxa"/>
          </w:tcPr>
          <w:p w14:paraId="2D2A6B99" w14:textId="77777777" w:rsidR="003008F8" w:rsidRDefault="00B718F9">
            <w:r>
              <w:t>❍</w:t>
            </w:r>
            <w:r>
              <w:rPr>
                <w:sz w:val="20"/>
                <w:vertAlign w:val="subscript"/>
              </w:rPr>
              <w:t xml:space="preserve">   3</w:t>
            </w:r>
          </w:p>
        </w:tc>
        <w:tc>
          <w:tcPr>
            <w:tcW w:w="9288" w:type="dxa"/>
          </w:tcPr>
          <w:p w14:paraId="4F6E9556" w14:textId="77777777" w:rsidR="003008F8" w:rsidRDefault="00B718F9">
            <w:r>
              <w:t>3</w:t>
            </w:r>
          </w:p>
        </w:tc>
      </w:tr>
      <w:tr w:rsidR="003008F8" w14:paraId="3ADFD0BD" w14:textId="77777777">
        <w:tc>
          <w:tcPr>
            <w:tcW w:w="792" w:type="dxa"/>
          </w:tcPr>
          <w:p w14:paraId="7470A499" w14:textId="77777777" w:rsidR="003008F8" w:rsidRDefault="00B718F9">
            <w:r>
              <w:t>❍</w:t>
            </w:r>
            <w:r>
              <w:rPr>
                <w:sz w:val="20"/>
                <w:vertAlign w:val="subscript"/>
              </w:rPr>
              <w:t xml:space="preserve">   4</w:t>
            </w:r>
          </w:p>
        </w:tc>
        <w:tc>
          <w:tcPr>
            <w:tcW w:w="9288" w:type="dxa"/>
          </w:tcPr>
          <w:p w14:paraId="20676D7B" w14:textId="77777777" w:rsidR="003008F8" w:rsidRDefault="00B718F9">
            <w:r>
              <w:t>4</w:t>
            </w:r>
          </w:p>
        </w:tc>
      </w:tr>
      <w:tr w:rsidR="003008F8" w14:paraId="2B6925CD" w14:textId="77777777">
        <w:tc>
          <w:tcPr>
            <w:tcW w:w="792" w:type="dxa"/>
          </w:tcPr>
          <w:p w14:paraId="3757C052" w14:textId="77777777" w:rsidR="003008F8" w:rsidRDefault="00B718F9">
            <w:r>
              <w:t>❍</w:t>
            </w:r>
            <w:r>
              <w:rPr>
                <w:sz w:val="20"/>
                <w:vertAlign w:val="subscript"/>
              </w:rPr>
              <w:t xml:space="preserve">   5</w:t>
            </w:r>
          </w:p>
        </w:tc>
        <w:tc>
          <w:tcPr>
            <w:tcW w:w="9288" w:type="dxa"/>
          </w:tcPr>
          <w:p w14:paraId="3C79E594" w14:textId="77777777" w:rsidR="003008F8" w:rsidRDefault="00B718F9">
            <w:r>
              <w:t>5 or more</w:t>
            </w:r>
          </w:p>
        </w:tc>
      </w:tr>
      <w:tr w:rsidR="003008F8" w14:paraId="1362CBE3" w14:textId="77777777">
        <w:tc>
          <w:tcPr>
            <w:tcW w:w="792" w:type="dxa"/>
          </w:tcPr>
          <w:p w14:paraId="7BDBE470" w14:textId="77777777" w:rsidR="003008F8" w:rsidRDefault="00B718F9">
            <w:r>
              <w:t>❍</w:t>
            </w:r>
            <w:r>
              <w:rPr>
                <w:sz w:val="20"/>
                <w:vertAlign w:val="subscript"/>
              </w:rPr>
              <w:t xml:space="preserve">   6</w:t>
            </w:r>
          </w:p>
        </w:tc>
        <w:tc>
          <w:tcPr>
            <w:tcW w:w="9288" w:type="dxa"/>
          </w:tcPr>
          <w:p w14:paraId="3DD79B04" w14:textId="77777777" w:rsidR="003008F8" w:rsidRDefault="00B718F9">
            <w:r>
              <w:t>None – I didn’t start this business</w:t>
            </w:r>
          </w:p>
        </w:tc>
      </w:tr>
      <w:tr w:rsidR="003008F8" w14:paraId="2CDEB905" w14:textId="77777777">
        <w:tc>
          <w:tcPr>
            <w:tcW w:w="792" w:type="dxa"/>
          </w:tcPr>
          <w:p w14:paraId="5034785D" w14:textId="77777777" w:rsidR="003008F8" w:rsidRDefault="00B718F9">
            <w:r>
              <w:t>❍</w:t>
            </w:r>
            <w:r>
              <w:rPr>
                <w:sz w:val="20"/>
                <w:vertAlign w:val="subscript"/>
              </w:rPr>
              <w:t xml:space="preserve">   98</w:t>
            </w:r>
          </w:p>
        </w:tc>
        <w:tc>
          <w:tcPr>
            <w:tcW w:w="9288" w:type="dxa"/>
          </w:tcPr>
          <w:p w14:paraId="07FA6AC5" w14:textId="77777777" w:rsidR="003008F8" w:rsidRDefault="00B718F9">
            <w:r>
              <w:t>Don’t know</w:t>
            </w:r>
          </w:p>
        </w:tc>
      </w:tr>
      <w:tr w:rsidR="003008F8" w14:paraId="0DAC057E" w14:textId="77777777">
        <w:tc>
          <w:tcPr>
            <w:tcW w:w="792" w:type="dxa"/>
          </w:tcPr>
          <w:p w14:paraId="776CCA28" w14:textId="77777777" w:rsidR="003008F8" w:rsidRDefault="00B718F9">
            <w:r>
              <w:t>❍</w:t>
            </w:r>
            <w:r>
              <w:rPr>
                <w:sz w:val="20"/>
                <w:vertAlign w:val="subscript"/>
              </w:rPr>
              <w:t xml:space="preserve">   99</w:t>
            </w:r>
          </w:p>
        </w:tc>
        <w:tc>
          <w:tcPr>
            <w:tcW w:w="9288" w:type="dxa"/>
          </w:tcPr>
          <w:p w14:paraId="23945C77" w14:textId="77777777" w:rsidR="003008F8" w:rsidRDefault="00B718F9">
            <w:r>
              <w:t>Prefer not to answer</w:t>
            </w:r>
          </w:p>
        </w:tc>
      </w:tr>
    </w:tbl>
    <w:p w14:paraId="1B5B7876" w14:textId="77777777" w:rsidR="003008F8" w:rsidRDefault="003008F8"/>
    <w:p w14:paraId="1F28F77F" w14:textId="77777777" w:rsidR="003008F8" w:rsidRDefault="00B718F9">
      <w:pPr>
        <w:keepNext/>
        <w:spacing w:after="40"/>
      </w:pPr>
      <w:r>
        <w:rPr>
          <w:b/>
        </w:rPr>
        <w:t>Q24</w:t>
      </w:r>
    </w:p>
    <w:p w14:paraId="01AB988F" w14:textId="77777777" w:rsidR="003008F8" w:rsidRDefault="00B718F9">
      <w:pPr>
        <w:keepNext/>
        <w:spacing w:after="0"/>
      </w:pPr>
      <w:r>
        <w:t xml:space="preserve">What industry would your business be most closely associated with? </w:t>
      </w:r>
      <w:r>
        <w:br/>
      </w:r>
    </w:p>
    <w:p w14:paraId="2F085C20" w14:textId="77777777" w:rsidR="003008F8" w:rsidRDefault="00B718F9">
      <w:pPr>
        <w:keepNext/>
        <w:spacing w:after="0"/>
      </w:pPr>
      <w:r>
        <w:rPr>
          <w:i/>
          <w:color w:val="A8A8A8"/>
          <w:sz w:val="20"/>
        </w:rPr>
        <w:t>Select all that apply</w:t>
      </w:r>
      <w:r>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1238E254" w14:textId="77777777">
        <w:tc>
          <w:tcPr>
            <w:tcW w:w="792" w:type="dxa"/>
          </w:tcPr>
          <w:p w14:paraId="6EC2F79D" w14:textId="77777777" w:rsidR="003008F8" w:rsidRDefault="00B718F9">
            <w:r>
              <w:t>❑</w:t>
            </w:r>
            <w:r>
              <w:rPr>
                <w:sz w:val="20"/>
                <w:vertAlign w:val="subscript"/>
              </w:rPr>
              <w:t xml:space="preserve">   1</w:t>
            </w:r>
          </w:p>
        </w:tc>
        <w:tc>
          <w:tcPr>
            <w:tcW w:w="9288" w:type="dxa"/>
          </w:tcPr>
          <w:p w14:paraId="48A23786" w14:textId="77777777" w:rsidR="003008F8" w:rsidRDefault="00B718F9">
            <w:r>
              <w:t>Agriculture *</w:t>
            </w:r>
          </w:p>
        </w:tc>
      </w:tr>
      <w:tr w:rsidR="003008F8" w14:paraId="1FBA9FBC" w14:textId="77777777">
        <w:tc>
          <w:tcPr>
            <w:tcW w:w="792" w:type="dxa"/>
          </w:tcPr>
          <w:p w14:paraId="2B4F7168" w14:textId="77777777" w:rsidR="003008F8" w:rsidRDefault="00B718F9">
            <w:r>
              <w:t>❑</w:t>
            </w:r>
            <w:r>
              <w:rPr>
                <w:sz w:val="20"/>
                <w:vertAlign w:val="subscript"/>
              </w:rPr>
              <w:t xml:space="preserve">   2</w:t>
            </w:r>
          </w:p>
        </w:tc>
        <w:tc>
          <w:tcPr>
            <w:tcW w:w="9288" w:type="dxa"/>
          </w:tcPr>
          <w:p w14:paraId="21BE61CC" w14:textId="77777777" w:rsidR="003008F8" w:rsidRDefault="00B718F9">
            <w:r>
              <w:t>Art and Design *</w:t>
            </w:r>
          </w:p>
        </w:tc>
      </w:tr>
      <w:tr w:rsidR="003008F8" w14:paraId="576ED768" w14:textId="77777777">
        <w:tc>
          <w:tcPr>
            <w:tcW w:w="792" w:type="dxa"/>
          </w:tcPr>
          <w:p w14:paraId="558EB3DB" w14:textId="77777777" w:rsidR="003008F8" w:rsidRDefault="00B718F9">
            <w:r>
              <w:t>❑</w:t>
            </w:r>
            <w:r>
              <w:rPr>
                <w:sz w:val="20"/>
                <w:vertAlign w:val="subscript"/>
              </w:rPr>
              <w:t xml:space="preserve">   3</w:t>
            </w:r>
          </w:p>
        </w:tc>
        <w:tc>
          <w:tcPr>
            <w:tcW w:w="9288" w:type="dxa"/>
          </w:tcPr>
          <w:p w14:paraId="5E96BA1D" w14:textId="77777777" w:rsidR="003008F8" w:rsidRDefault="00B718F9">
            <w:r>
              <w:t>Auto *</w:t>
            </w:r>
          </w:p>
        </w:tc>
      </w:tr>
      <w:tr w:rsidR="003008F8" w14:paraId="3599A4FB" w14:textId="77777777">
        <w:tc>
          <w:tcPr>
            <w:tcW w:w="792" w:type="dxa"/>
          </w:tcPr>
          <w:p w14:paraId="524A87B3" w14:textId="77777777" w:rsidR="003008F8" w:rsidRDefault="00B718F9">
            <w:r>
              <w:t>❑</w:t>
            </w:r>
            <w:r>
              <w:rPr>
                <w:sz w:val="20"/>
                <w:vertAlign w:val="subscript"/>
              </w:rPr>
              <w:t xml:space="preserve">   4</w:t>
            </w:r>
          </w:p>
        </w:tc>
        <w:tc>
          <w:tcPr>
            <w:tcW w:w="9288" w:type="dxa"/>
          </w:tcPr>
          <w:p w14:paraId="1044AC7B" w14:textId="77777777" w:rsidR="003008F8" w:rsidRDefault="00B718F9">
            <w:r>
              <w:t>Beauty *</w:t>
            </w:r>
          </w:p>
        </w:tc>
      </w:tr>
      <w:tr w:rsidR="003008F8" w14:paraId="59A8DCDA" w14:textId="77777777">
        <w:tc>
          <w:tcPr>
            <w:tcW w:w="792" w:type="dxa"/>
          </w:tcPr>
          <w:p w14:paraId="625AF0CC" w14:textId="77777777" w:rsidR="003008F8" w:rsidRDefault="00B718F9">
            <w:r>
              <w:t>❑</w:t>
            </w:r>
            <w:r>
              <w:rPr>
                <w:sz w:val="20"/>
                <w:vertAlign w:val="subscript"/>
              </w:rPr>
              <w:t xml:space="preserve">   5</w:t>
            </w:r>
          </w:p>
        </w:tc>
        <w:tc>
          <w:tcPr>
            <w:tcW w:w="9288" w:type="dxa"/>
          </w:tcPr>
          <w:p w14:paraId="55D4A41D" w14:textId="77777777" w:rsidR="003008F8" w:rsidRDefault="00B718F9">
            <w:r>
              <w:t>Construction *</w:t>
            </w:r>
          </w:p>
        </w:tc>
      </w:tr>
      <w:tr w:rsidR="003008F8" w14:paraId="5002184E" w14:textId="77777777">
        <w:tc>
          <w:tcPr>
            <w:tcW w:w="792" w:type="dxa"/>
          </w:tcPr>
          <w:p w14:paraId="3E2D7BC0" w14:textId="77777777" w:rsidR="003008F8" w:rsidRDefault="00B718F9">
            <w:r>
              <w:t>❑</w:t>
            </w:r>
            <w:r>
              <w:rPr>
                <w:sz w:val="20"/>
                <w:vertAlign w:val="subscript"/>
              </w:rPr>
              <w:t xml:space="preserve">   6</w:t>
            </w:r>
          </w:p>
        </w:tc>
        <w:tc>
          <w:tcPr>
            <w:tcW w:w="9288" w:type="dxa"/>
          </w:tcPr>
          <w:p w14:paraId="71F14572" w14:textId="77777777" w:rsidR="003008F8" w:rsidRDefault="00B718F9">
            <w:r>
              <w:t>Consulting *</w:t>
            </w:r>
          </w:p>
        </w:tc>
      </w:tr>
      <w:tr w:rsidR="003008F8" w14:paraId="5AAD961B" w14:textId="77777777">
        <w:tc>
          <w:tcPr>
            <w:tcW w:w="792" w:type="dxa"/>
          </w:tcPr>
          <w:p w14:paraId="7B6B45C5" w14:textId="77777777" w:rsidR="003008F8" w:rsidRDefault="00B718F9">
            <w:r>
              <w:t>❑</w:t>
            </w:r>
            <w:r>
              <w:rPr>
                <w:sz w:val="20"/>
                <w:vertAlign w:val="subscript"/>
              </w:rPr>
              <w:t xml:space="preserve">   7</w:t>
            </w:r>
          </w:p>
        </w:tc>
        <w:tc>
          <w:tcPr>
            <w:tcW w:w="9288" w:type="dxa"/>
          </w:tcPr>
          <w:p w14:paraId="5D6083CF" w14:textId="77777777" w:rsidR="003008F8" w:rsidRDefault="00B718F9">
            <w:r>
              <w:t>Education *</w:t>
            </w:r>
          </w:p>
        </w:tc>
      </w:tr>
      <w:tr w:rsidR="003008F8" w14:paraId="659C7094" w14:textId="77777777">
        <w:tc>
          <w:tcPr>
            <w:tcW w:w="792" w:type="dxa"/>
          </w:tcPr>
          <w:p w14:paraId="506477F4" w14:textId="77777777" w:rsidR="003008F8" w:rsidRDefault="00B718F9">
            <w:r>
              <w:t>❑</w:t>
            </w:r>
            <w:r>
              <w:rPr>
                <w:sz w:val="20"/>
                <w:vertAlign w:val="subscript"/>
              </w:rPr>
              <w:t xml:space="preserve">   8</w:t>
            </w:r>
          </w:p>
        </w:tc>
        <w:tc>
          <w:tcPr>
            <w:tcW w:w="9288" w:type="dxa"/>
          </w:tcPr>
          <w:p w14:paraId="395AA5EE" w14:textId="77777777" w:rsidR="003008F8" w:rsidRDefault="00B718F9">
            <w:r>
              <w:t>Fashion *</w:t>
            </w:r>
          </w:p>
        </w:tc>
      </w:tr>
      <w:tr w:rsidR="003008F8" w14:paraId="088EF155" w14:textId="77777777">
        <w:tc>
          <w:tcPr>
            <w:tcW w:w="792" w:type="dxa"/>
          </w:tcPr>
          <w:p w14:paraId="3D97C4CB" w14:textId="77777777" w:rsidR="003008F8" w:rsidRDefault="00B718F9">
            <w:r>
              <w:t>❑</w:t>
            </w:r>
            <w:r>
              <w:rPr>
                <w:sz w:val="20"/>
                <w:vertAlign w:val="subscript"/>
              </w:rPr>
              <w:t xml:space="preserve">   9</w:t>
            </w:r>
          </w:p>
        </w:tc>
        <w:tc>
          <w:tcPr>
            <w:tcW w:w="9288" w:type="dxa"/>
          </w:tcPr>
          <w:p w14:paraId="02657039" w14:textId="77777777" w:rsidR="003008F8" w:rsidRDefault="00B718F9">
            <w:r>
              <w:t>Food and Drink *</w:t>
            </w:r>
          </w:p>
        </w:tc>
      </w:tr>
      <w:tr w:rsidR="003008F8" w14:paraId="3DC0DF78" w14:textId="77777777">
        <w:tc>
          <w:tcPr>
            <w:tcW w:w="792" w:type="dxa"/>
          </w:tcPr>
          <w:p w14:paraId="6ECD0D50" w14:textId="77777777" w:rsidR="003008F8" w:rsidRDefault="00B718F9">
            <w:r>
              <w:t>❑</w:t>
            </w:r>
            <w:r>
              <w:rPr>
                <w:sz w:val="20"/>
                <w:vertAlign w:val="subscript"/>
              </w:rPr>
              <w:t xml:space="preserve">   10</w:t>
            </w:r>
          </w:p>
        </w:tc>
        <w:tc>
          <w:tcPr>
            <w:tcW w:w="9288" w:type="dxa"/>
          </w:tcPr>
          <w:p w14:paraId="4B84B92D" w14:textId="77777777" w:rsidR="003008F8" w:rsidRDefault="00B718F9">
            <w:r>
              <w:t>Fitness/Wellness *</w:t>
            </w:r>
          </w:p>
        </w:tc>
      </w:tr>
      <w:tr w:rsidR="003008F8" w14:paraId="2E8B2F04" w14:textId="77777777">
        <w:tc>
          <w:tcPr>
            <w:tcW w:w="792" w:type="dxa"/>
          </w:tcPr>
          <w:p w14:paraId="2B49DC8E" w14:textId="77777777" w:rsidR="003008F8" w:rsidRDefault="00B718F9">
            <w:r>
              <w:t>❑</w:t>
            </w:r>
            <w:r>
              <w:rPr>
                <w:sz w:val="20"/>
                <w:vertAlign w:val="subscript"/>
              </w:rPr>
              <w:t xml:space="preserve">   11</w:t>
            </w:r>
          </w:p>
        </w:tc>
        <w:tc>
          <w:tcPr>
            <w:tcW w:w="9288" w:type="dxa"/>
          </w:tcPr>
          <w:p w14:paraId="4B9F04E2" w14:textId="77777777" w:rsidR="003008F8" w:rsidRDefault="00B718F9">
            <w:r>
              <w:t>Health/Medical *</w:t>
            </w:r>
          </w:p>
        </w:tc>
      </w:tr>
      <w:tr w:rsidR="003008F8" w14:paraId="041537A0" w14:textId="77777777">
        <w:tc>
          <w:tcPr>
            <w:tcW w:w="792" w:type="dxa"/>
          </w:tcPr>
          <w:p w14:paraId="2C9768EC" w14:textId="77777777" w:rsidR="003008F8" w:rsidRDefault="00B718F9">
            <w:r>
              <w:t>❑</w:t>
            </w:r>
            <w:r>
              <w:rPr>
                <w:sz w:val="20"/>
                <w:vertAlign w:val="subscript"/>
              </w:rPr>
              <w:t xml:space="preserve">   12</w:t>
            </w:r>
          </w:p>
        </w:tc>
        <w:tc>
          <w:tcPr>
            <w:tcW w:w="9288" w:type="dxa"/>
          </w:tcPr>
          <w:p w14:paraId="47A0EF9D" w14:textId="77777777" w:rsidR="003008F8" w:rsidRDefault="00B718F9">
            <w:r>
              <w:t>Home Décor *</w:t>
            </w:r>
          </w:p>
        </w:tc>
      </w:tr>
      <w:tr w:rsidR="003008F8" w14:paraId="61A5E91D" w14:textId="77777777">
        <w:tc>
          <w:tcPr>
            <w:tcW w:w="792" w:type="dxa"/>
          </w:tcPr>
          <w:p w14:paraId="3D03A395" w14:textId="77777777" w:rsidR="003008F8" w:rsidRDefault="00B718F9">
            <w:r>
              <w:t>❑</w:t>
            </w:r>
            <w:r>
              <w:rPr>
                <w:sz w:val="20"/>
                <w:vertAlign w:val="subscript"/>
              </w:rPr>
              <w:t xml:space="preserve">   13</w:t>
            </w:r>
          </w:p>
        </w:tc>
        <w:tc>
          <w:tcPr>
            <w:tcW w:w="9288" w:type="dxa"/>
          </w:tcPr>
          <w:p w14:paraId="4FA75648" w14:textId="77777777" w:rsidR="003008F8" w:rsidRDefault="00B718F9">
            <w:r>
              <w:t>Home Services *</w:t>
            </w:r>
          </w:p>
        </w:tc>
      </w:tr>
      <w:tr w:rsidR="003008F8" w14:paraId="4978A0D8" w14:textId="77777777">
        <w:tc>
          <w:tcPr>
            <w:tcW w:w="792" w:type="dxa"/>
          </w:tcPr>
          <w:p w14:paraId="34ECD906" w14:textId="77777777" w:rsidR="003008F8" w:rsidRDefault="00B718F9">
            <w:r>
              <w:t>❑</w:t>
            </w:r>
            <w:r>
              <w:rPr>
                <w:sz w:val="20"/>
                <w:vertAlign w:val="subscript"/>
              </w:rPr>
              <w:t xml:space="preserve">   14</w:t>
            </w:r>
          </w:p>
        </w:tc>
        <w:tc>
          <w:tcPr>
            <w:tcW w:w="9288" w:type="dxa"/>
          </w:tcPr>
          <w:p w14:paraId="7D4E8CB3" w14:textId="77777777" w:rsidR="003008F8" w:rsidRDefault="00B718F9">
            <w:r>
              <w:t>Music *</w:t>
            </w:r>
          </w:p>
        </w:tc>
      </w:tr>
      <w:tr w:rsidR="003008F8" w14:paraId="351A02B7" w14:textId="77777777">
        <w:tc>
          <w:tcPr>
            <w:tcW w:w="792" w:type="dxa"/>
          </w:tcPr>
          <w:p w14:paraId="33BF5503" w14:textId="77777777" w:rsidR="003008F8" w:rsidRDefault="00B718F9">
            <w:r>
              <w:t>❑</w:t>
            </w:r>
            <w:r>
              <w:rPr>
                <w:sz w:val="20"/>
                <w:vertAlign w:val="subscript"/>
              </w:rPr>
              <w:t xml:space="preserve">   15</w:t>
            </w:r>
          </w:p>
        </w:tc>
        <w:tc>
          <w:tcPr>
            <w:tcW w:w="9288" w:type="dxa"/>
          </w:tcPr>
          <w:p w14:paraId="4E2D2610" w14:textId="77777777" w:rsidR="003008F8" w:rsidRDefault="00B718F9">
            <w:r>
              <w:t>Pets *</w:t>
            </w:r>
          </w:p>
        </w:tc>
      </w:tr>
      <w:tr w:rsidR="003008F8" w14:paraId="6D793A41" w14:textId="77777777">
        <w:tc>
          <w:tcPr>
            <w:tcW w:w="792" w:type="dxa"/>
          </w:tcPr>
          <w:p w14:paraId="41E6E439" w14:textId="77777777" w:rsidR="003008F8" w:rsidRDefault="00B718F9">
            <w:r>
              <w:t>❑</w:t>
            </w:r>
            <w:r>
              <w:rPr>
                <w:sz w:val="20"/>
                <w:vertAlign w:val="subscript"/>
              </w:rPr>
              <w:t xml:space="preserve">   16</w:t>
            </w:r>
          </w:p>
        </w:tc>
        <w:tc>
          <w:tcPr>
            <w:tcW w:w="9288" w:type="dxa"/>
          </w:tcPr>
          <w:p w14:paraId="51CE2BF5" w14:textId="77777777" w:rsidR="003008F8" w:rsidRDefault="00B718F9">
            <w:r>
              <w:t>Professional Services *</w:t>
            </w:r>
          </w:p>
        </w:tc>
      </w:tr>
      <w:tr w:rsidR="003008F8" w14:paraId="006656E1" w14:textId="77777777">
        <w:tc>
          <w:tcPr>
            <w:tcW w:w="792" w:type="dxa"/>
          </w:tcPr>
          <w:p w14:paraId="5EBCD12A" w14:textId="77777777" w:rsidR="003008F8" w:rsidRDefault="00B718F9">
            <w:r>
              <w:t>❑</w:t>
            </w:r>
            <w:r>
              <w:rPr>
                <w:sz w:val="20"/>
                <w:vertAlign w:val="subscript"/>
              </w:rPr>
              <w:t xml:space="preserve">   17</w:t>
            </w:r>
          </w:p>
        </w:tc>
        <w:tc>
          <w:tcPr>
            <w:tcW w:w="9288" w:type="dxa"/>
          </w:tcPr>
          <w:p w14:paraId="0CB11459" w14:textId="77777777" w:rsidR="003008F8" w:rsidRDefault="00B718F9">
            <w:r>
              <w:t>Restaurant *</w:t>
            </w:r>
          </w:p>
        </w:tc>
      </w:tr>
      <w:tr w:rsidR="003008F8" w14:paraId="29A56F91" w14:textId="77777777">
        <w:tc>
          <w:tcPr>
            <w:tcW w:w="792" w:type="dxa"/>
          </w:tcPr>
          <w:p w14:paraId="711FA038" w14:textId="77777777" w:rsidR="003008F8" w:rsidRDefault="00B718F9">
            <w:r>
              <w:t>❑</w:t>
            </w:r>
            <w:r>
              <w:rPr>
                <w:sz w:val="20"/>
                <w:vertAlign w:val="subscript"/>
              </w:rPr>
              <w:t xml:space="preserve">   18</w:t>
            </w:r>
          </w:p>
        </w:tc>
        <w:tc>
          <w:tcPr>
            <w:tcW w:w="9288" w:type="dxa"/>
          </w:tcPr>
          <w:p w14:paraId="6552842C" w14:textId="77777777" w:rsidR="003008F8" w:rsidRDefault="00B718F9">
            <w:r>
              <w:t>Retail *</w:t>
            </w:r>
          </w:p>
        </w:tc>
      </w:tr>
      <w:tr w:rsidR="003008F8" w14:paraId="5B9ECB14" w14:textId="77777777">
        <w:tc>
          <w:tcPr>
            <w:tcW w:w="792" w:type="dxa"/>
          </w:tcPr>
          <w:p w14:paraId="4AB5D083" w14:textId="77777777" w:rsidR="003008F8" w:rsidRDefault="00B718F9">
            <w:r>
              <w:t>❑</w:t>
            </w:r>
            <w:r>
              <w:rPr>
                <w:sz w:val="20"/>
                <w:vertAlign w:val="subscript"/>
              </w:rPr>
              <w:t xml:space="preserve">   19</w:t>
            </w:r>
          </w:p>
        </w:tc>
        <w:tc>
          <w:tcPr>
            <w:tcW w:w="9288" w:type="dxa"/>
          </w:tcPr>
          <w:p w14:paraId="3C0D0C54" w14:textId="77777777" w:rsidR="003008F8" w:rsidRDefault="00B718F9">
            <w:r>
              <w:t>Sports *</w:t>
            </w:r>
          </w:p>
        </w:tc>
      </w:tr>
      <w:tr w:rsidR="003008F8" w14:paraId="2ADDFDEF" w14:textId="77777777">
        <w:tc>
          <w:tcPr>
            <w:tcW w:w="792" w:type="dxa"/>
          </w:tcPr>
          <w:p w14:paraId="75E1B2ED" w14:textId="77777777" w:rsidR="003008F8" w:rsidRDefault="00B718F9">
            <w:r>
              <w:t>❑</w:t>
            </w:r>
            <w:r>
              <w:rPr>
                <w:sz w:val="20"/>
                <w:vertAlign w:val="subscript"/>
              </w:rPr>
              <w:t xml:space="preserve">   20</w:t>
            </w:r>
          </w:p>
        </w:tc>
        <w:tc>
          <w:tcPr>
            <w:tcW w:w="9288" w:type="dxa"/>
          </w:tcPr>
          <w:p w14:paraId="6E9A272E" w14:textId="77777777" w:rsidR="003008F8" w:rsidRDefault="00B718F9">
            <w:r>
              <w:t>Travel *</w:t>
            </w:r>
          </w:p>
        </w:tc>
      </w:tr>
      <w:tr w:rsidR="003008F8" w14:paraId="158B9466" w14:textId="77777777">
        <w:tc>
          <w:tcPr>
            <w:tcW w:w="792" w:type="dxa"/>
          </w:tcPr>
          <w:p w14:paraId="216374CC" w14:textId="77777777" w:rsidR="003008F8" w:rsidRDefault="00B718F9">
            <w:r>
              <w:t>❑</w:t>
            </w:r>
            <w:r>
              <w:rPr>
                <w:sz w:val="20"/>
                <w:vertAlign w:val="subscript"/>
              </w:rPr>
              <w:t xml:space="preserve">   21</w:t>
            </w:r>
          </w:p>
        </w:tc>
        <w:tc>
          <w:tcPr>
            <w:tcW w:w="9288" w:type="dxa"/>
          </w:tcPr>
          <w:p w14:paraId="7F8467B5" w14:textId="77777777" w:rsidR="003008F8" w:rsidRDefault="00B718F9">
            <w:r>
              <w:t>Other (specify): __________________________________________________</w:t>
            </w:r>
          </w:p>
        </w:tc>
      </w:tr>
    </w:tbl>
    <w:p w14:paraId="26C8DA75" w14:textId="77777777" w:rsidR="003008F8" w:rsidRDefault="00B718F9">
      <w:pPr>
        <w:spacing w:after="0"/>
      </w:pPr>
      <w:r>
        <w:rPr>
          <w:i/>
          <w:color w:val="A8A8A8"/>
          <w:sz w:val="20"/>
        </w:rPr>
        <w:t>Levels marked with * are randomized</w:t>
      </w:r>
    </w:p>
    <w:p w14:paraId="02718656" w14:textId="77777777" w:rsidR="003008F8" w:rsidRDefault="003008F8"/>
    <w:p w14:paraId="583B3DD3" w14:textId="77777777" w:rsidR="003008F8" w:rsidRDefault="00B718F9">
      <w:pPr>
        <w:keepNext/>
        <w:spacing w:after="40"/>
      </w:pPr>
      <w:r>
        <w:rPr>
          <w:b/>
        </w:rPr>
        <w:t>Q25</w:t>
      </w:r>
    </w:p>
    <w:p w14:paraId="73BFA46A" w14:textId="77777777" w:rsidR="003008F8" w:rsidRDefault="00B718F9">
      <w:pPr>
        <w:keepNext/>
        <w:spacing w:after="0"/>
      </w:pPr>
      <w:r>
        <w:t>What would you say are the top 3 reasons you started your business?</w:t>
      </w:r>
      <w:r>
        <w:br/>
      </w:r>
    </w:p>
    <w:p w14:paraId="1A136268" w14:textId="77777777" w:rsidR="003008F8" w:rsidRDefault="00B718F9">
      <w:pPr>
        <w:keepNext/>
        <w:spacing w:after="0"/>
      </w:pPr>
      <w:r>
        <w:rPr>
          <w:i/>
          <w:color w:val="A8A8A8"/>
          <w:sz w:val="20"/>
        </w:rPr>
        <w:t>Please rank your top 3 reasons</w:t>
      </w:r>
      <w:r>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6F85D65A" w14:textId="77777777">
        <w:tc>
          <w:tcPr>
            <w:tcW w:w="792" w:type="dxa"/>
          </w:tcPr>
          <w:p w14:paraId="74B2F8D5" w14:textId="77777777" w:rsidR="003008F8" w:rsidRDefault="00B718F9">
            <w:r>
              <w:t>_____</w:t>
            </w:r>
          </w:p>
        </w:tc>
        <w:tc>
          <w:tcPr>
            <w:tcW w:w="9288" w:type="dxa"/>
          </w:tcPr>
          <w:p w14:paraId="11010768" w14:textId="77777777" w:rsidR="003008F8" w:rsidRDefault="00B718F9">
            <w:r>
              <w:t>I’ve always dreamed of starting a business. *</w:t>
            </w:r>
          </w:p>
        </w:tc>
      </w:tr>
      <w:tr w:rsidR="003008F8" w14:paraId="78627661" w14:textId="77777777">
        <w:tc>
          <w:tcPr>
            <w:tcW w:w="792" w:type="dxa"/>
          </w:tcPr>
          <w:p w14:paraId="7C7D3606" w14:textId="77777777" w:rsidR="003008F8" w:rsidRDefault="00B718F9">
            <w:r>
              <w:t>_____</w:t>
            </w:r>
          </w:p>
        </w:tc>
        <w:tc>
          <w:tcPr>
            <w:tcW w:w="9288" w:type="dxa"/>
          </w:tcPr>
          <w:p w14:paraId="6A8E83C8" w14:textId="77777777" w:rsidR="003008F8" w:rsidRDefault="00B718F9">
            <w:r>
              <w:t>I wanted to be my own boss. *</w:t>
            </w:r>
          </w:p>
        </w:tc>
      </w:tr>
      <w:tr w:rsidR="003008F8" w14:paraId="317D25C6" w14:textId="77777777">
        <w:tc>
          <w:tcPr>
            <w:tcW w:w="792" w:type="dxa"/>
          </w:tcPr>
          <w:p w14:paraId="74646890" w14:textId="77777777" w:rsidR="003008F8" w:rsidRDefault="00B718F9">
            <w:r>
              <w:t>_____</w:t>
            </w:r>
          </w:p>
        </w:tc>
        <w:tc>
          <w:tcPr>
            <w:tcW w:w="9288" w:type="dxa"/>
          </w:tcPr>
          <w:p w14:paraId="4B0C49EF" w14:textId="77777777" w:rsidR="003008F8" w:rsidRDefault="00B718F9">
            <w:r>
              <w:t>I wanted a career change. *</w:t>
            </w:r>
          </w:p>
        </w:tc>
      </w:tr>
      <w:tr w:rsidR="003008F8" w14:paraId="28A09F28" w14:textId="77777777">
        <w:tc>
          <w:tcPr>
            <w:tcW w:w="792" w:type="dxa"/>
          </w:tcPr>
          <w:p w14:paraId="291EEF81" w14:textId="77777777" w:rsidR="003008F8" w:rsidRDefault="00B718F9">
            <w:r>
              <w:t>_____</w:t>
            </w:r>
          </w:p>
        </w:tc>
        <w:tc>
          <w:tcPr>
            <w:tcW w:w="9288" w:type="dxa"/>
          </w:tcPr>
          <w:p w14:paraId="22D6E1C9" w14:textId="77777777" w:rsidR="003008F8" w:rsidRDefault="00B718F9">
            <w:r>
              <w:t>I had an idea for a new product or service. *</w:t>
            </w:r>
          </w:p>
        </w:tc>
      </w:tr>
      <w:tr w:rsidR="003008F8" w14:paraId="7C65BB75" w14:textId="77777777">
        <w:tc>
          <w:tcPr>
            <w:tcW w:w="792" w:type="dxa"/>
          </w:tcPr>
          <w:p w14:paraId="350691C8" w14:textId="77777777" w:rsidR="003008F8" w:rsidRDefault="00B718F9">
            <w:r>
              <w:t>_____</w:t>
            </w:r>
          </w:p>
        </w:tc>
        <w:tc>
          <w:tcPr>
            <w:tcW w:w="9288" w:type="dxa"/>
          </w:tcPr>
          <w:p w14:paraId="58136DBC" w14:textId="77777777" w:rsidR="003008F8" w:rsidRDefault="00B718F9">
            <w:r>
              <w:t>My business supports a cause or hobby about which I am passionate. *</w:t>
            </w:r>
          </w:p>
        </w:tc>
      </w:tr>
      <w:tr w:rsidR="003008F8" w14:paraId="55041BEE" w14:textId="77777777">
        <w:tc>
          <w:tcPr>
            <w:tcW w:w="792" w:type="dxa"/>
          </w:tcPr>
          <w:p w14:paraId="65D56280" w14:textId="77777777" w:rsidR="003008F8" w:rsidRDefault="00B718F9">
            <w:r>
              <w:t>_____</w:t>
            </w:r>
          </w:p>
        </w:tc>
        <w:tc>
          <w:tcPr>
            <w:tcW w:w="9288" w:type="dxa"/>
          </w:tcPr>
          <w:p w14:paraId="4630B106" w14:textId="77777777" w:rsidR="003008F8" w:rsidRDefault="00B718F9">
            <w:r>
              <w:t>I was looking to make some extra money. *</w:t>
            </w:r>
          </w:p>
        </w:tc>
      </w:tr>
      <w:tr w:rsidR="003008F8" w14:paraId="30DEBD0D" w14:textId="77777777">
        <w:tc>
          <w:tcPr>
            <w:tcW w:w="792" w:type="dxa"/>
          </w:tcPr>
          <w:p w14:paraId="19B050C1" w14:textId="77777777" w:rsidR="003008F8" w:rsidRDefault="00B718F9">
            <w:r>
              <w:t>_____</w:t>
            </w:r>
          </w:p>
        </w:tc>
        <w:tc>
          <w:tcPr>
            <w:tcW w:w="9288" w:type="dxa"/>
          </w:tcPr>
          <w:p w14:paraId="1C16C70B" w14:textId="77777777" w:rsidR="003008F8" w:rsidRDefault="00B718F9">
            <w:r>
              <w:t>I lost my prior job and needed a new source of income. *</w:t>
            </w:r>
          </w:p>
        </w:tc>
      </w:tr>
      <w:tr w:rsidR="003008F8" w14:paraId="3086BC8C" w14:textId="77777777">
        <w:tc>
          <w:tcPr>
            <w:tcW w:w="792" w:type="dxa"/>
          </w:tcPr>
          <w:p w14:paraId="6C075D35" w14:textId="77777777" w:rsidR="003008F8" w:rsidRDefault="00B718F9">
            <w:r>
              <w:t>_____</w:t>
            </w:r>
          </w:p>
        </w:tc>
        <w:tc>
          <w:tcPr>
            <w:tcW w:w="9288" w:type="dxa"/>
          </w:tcPr>
          <w:p w14:paraId="718FB103" w14:textId="77777777" w:rsidR="003008F8" w:rsidRDefault="00B718F9">
            <w:r>
              <w:t>I wanted or needed the flexibility with my time that a typical job does not allow. *</w:t>
            </w:r>
          </w:p>
        </w:tc>
      </w:tr>
      <w:tr w:rsidR="003008F8" w14:paraId="5A3954D1" w14:textId="77777777">
        <w:tc>
          <w:tcPr>
            <w:tcW w:w="792" w:type="dxa"/>
          </w:tcPr>
          <w:p w14:paraId="3BFC1576" w14:textId="77777777" w:rsidR="003008F8" w:rsidRDefault="00B718F9">
            <w:r>
              <w:t>_____</w:t>
            </w:r>
          </w:p>
        </w:tc>
        <w:tc>
          <w:tcPr>
            <w:tcW w:w="9288" w:type="dxa"/>
          </w:tcPr>
          <w:p w14:paraId="50D01819" w14:textId="77777777" w:rsidR="003008F8" w:rsidRDefault="00B718F9">
            <w:r>
              <w:t>I wanted to contribute to my community. *</w:t>
            </w:r>
          </w:p>
        </w:tc>
      </w:tr>
      <w:tr w:rsidR="003008F8" w14:paraId="4E887AC1" w14:textId="77777777">
        <w:tc>
          <w:tcPr>
            <w:tcW w:w="792" w:type="dxa"/>
          </w:tcPr>
          <w:p w14:paraId="6477B8AE" w14:textId="77777777" w:rsidR="003008F8" w:rsidRDefault="00B718F9">
            <w:r>
              <w:t>_____</w:t>
            </w:r>
          </w:p>
        </w:tc>
        <w:tc>
          <w:tcPr>
            <w:tcW w:w="9288" w:type="dxa"/>
          </w:tcPr>
          <w:p w14:paraId="5FF4D47C" w14:textId="77777777" w:rsidR="003008F8" w:rsidRDefault="00B718F9">
            <w:r>
              <w:t>I previously retired and started this business to stay active. *</w:t>
            </w:r>
          </w:p>
        </w:tc>
      </w:tr>
      <w:tr w:rsidR="003008F8" w14:paraId="27FEB753" w14:textId="77777777">
        <w:tc>
          <w:tcPr>
            <w:tcW w:w="792" w:type="dxa"/>
          </w:tcPr>
          <w:p w14:paraId="64DA128E" w14:textId="77777777" w:rsidR="003008F8" w:rsidRDefault="00B718F9">
            <w:r>
              <w:t>_____</w:t>
            </w:r>
          </w:p>
        </w:tc>
        <w:tc>
          <w:tcPr>
            <w:tcW w:w="9288" w:type="dxa"/>
          </w:tcPr>
          <w:p w14:paraId="1D06C6A0" w14:textId="77777777" w:rsidR="003008F8" w:rsidRDefault="00B718F9">
            <w:r>
              <w:t>To have fun. *</w:t>
            </w:r>
          </w:p>
        </w:tc>
      </w:tr>
      <w:tr w:rsidR="003008F8" w14:paraId="43F080B5" w14:textId="77777777">
        <w:tc>
          <w:tcPr>
            <w:tcW w:w="792" w:type="dxa"/>
          </w:tcPr>
          <w:p w14:paraId="71CBC4C4" w14:textId="77777777" w:rsidR="003008F8" w:rsidRDefault="00B718F9">
            <w:r>
              <w:t>_____</w:t>
            </w:r>
          </w:p>
        </w:tc>
        <w:tc>
          <w:tcPr>
            <w:tcW w:w="9288" w:type="dxa"/>
          </w:tcPr>
          <w:p w14:paraId="31487656" w14:textId="77777777" w:rsidR="003008F8" w:rsidRDefault="00B718F9">
            <w:r>
              <w:t>I can have more success on my own. *</w:t>
            </w:r>
          </w:p>
        </w:tc>
      </w:tr>
      <w:tr w:rsidR="003008F8" w14:paraId="686963B6" w14:textId="77777777">
        <w:tc>
          <w:tcPr>
            <w:tcW w:w="792" w:type="dxa"/>
          </w:tcPr>
          <w:p w14:paraId="7C8673D2" w14:textId="77777777" w:rsidR="003008F8" w:rsidRDefault="00B718F9">
            <w:r>
              <w:t>_____</w:t>
            </w:r>
          </w:p>
        </w:tc>
        <w:tc>
          <w:tcPr>
            <w:tcW w:w="9288" w:type="dxa"/>
          </w:tcPr>
          <w:p w14:paraId="4D1637D9" w14:textId="77777777" w:rsidR="003008F8" w:rsidRDefault="00B718F9">
            <w:r>
              <w:t>Other (specify): __________________________________________________</w:t>
            </w:r>
          </w:p>
        </w:tc>
      </w:tr>
      <w:tr w:rsidR="003008F8" w14:paraId="61005721" w14:textId="77777777">
        <w:tc>
          <w:tcPr>
            <w:tcW w:w="792" w:type="dxa"/>
          </w:tcPr>
          <w:p w14:paraId="2E231BD4" w14:textId="77777777" w:rsidR="003008F8" w:rsidRDefault="00B718F9">
            <w:r>
              <w:t>_____</w:t>
            </w:r>
          </w:p>
        </w:tc>
        <w:tc>
          <w:tcPr>
            <w:tcW w:w="9288" w:type="dxa"/>
          </w:tcPr>
          <w:p w14:paraId="13EF5E46" w14:textId="77777777" w:rsidR="003008F8" w:rsidRDefault="00B718F9">
            <w:r>
              <w:t>Don't know</w:t>
            </w:r>
            <w:r>
              <w:rPr>
                <w:i/>
                <w:color w:val="A8A8A8"/>
                <w:sz w:val="20"/>
              </w:rPr>
              <w:tab/>
              <w:t>(Exclusive)</w:t>
            </w:r>
          </w:p>
        </w:tc>
      </w:tr>
      <w:tr w:rsidR="003008F8" w14:paraId="0A311EBE" w14:textId="77777777">
        <w:tc>
          <w:tcPr>
            <w:tcW w:w="792" w:type="dxa"/>
          </w:tcPr>
          <w:p w14:paraId="651B7390" w14:textId="77777777" w:rsidR="003008F8" w:rsidRDefault="00B718F9">
            <w:r>
              <w:t>_____</w:t>
            </w:r>
          </w:p>
        </w:tc>
        <w:tc>
          <w:tcPr>
            <w:tcW w:w="9288" w:type="dxa"/>
          </w:tcPr>
          <w:p w14:paraId="692D4EB3" w14:textId="77777777" w:rsidR="003008F8" w:rsidRDefault="00B718F9">
            <w:r>
              <w:t>Prefer not to answer</w:t>
            </w:r>
            <w:r>
              <w:rPr>
                <w:i/>
                <w:color w:val="A8A8A8"/>
                <w:sz w:val="20"/>
              </w:rPr>
              <w:tab/>
              <w:t>(Exclusive)</w:t>
            </w:r>
          </w:p>
        </w:tc>
      </w:tr>
    </w:tbl>
    <w:p w14:paraId="19752037" w14:textId="77777777" w:rsidR="003008F8" w:rsidRDefault="00B718F9">
      <w:pPr>
        <w:spacing w:after="0"/>
      </w:pPr>
      <w:r>
        <w:rPr>
          <w:i/>
          <w:color w:val="A8A8A8"/>
          <w:sz w:val="20"/>
        </w:rPr>
        <w:t>Levels marked with * are randomized</w:t>
      </w:r>
    </w:p>
    <w:p w14:paraId="3D619281" w14:textId="77777777" w:rsidR="003008F8" w:rsidRDefault="003008F8"/>
    <w:p w14:paraId="633E455D" w14:textId="77777777" w:rsidR="003008F8" w:rsidRDefault="00B718F9">
      <w:pPr>
        <w:keepNext/>
        <w:spacing w:after="40"/>
      </w:pPr>
      <w:r>
        <w:rPr>
          <w:b/>
        </w:rPr>
        <w:t>Q26</w:t>
      </w:r>
    </w:p>
    <w:p w14:paraId="66F7ED34" w14:textId="77777777" w:rsidR="003008F8" w:rsidRDefault="00B718F9">
      <w:pPr>
        <w:keepNext/>
        <w:spacing w:after="0"/>
      </w:pPr>
      <w:r>
        <w:t>Were you employed before you started your business?</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5F9F3302" w14:textId="77777777">
        <w:tc>
          <w:tcPr>
            <w:tcW w:w="792" w:type="dxa"/>
          </w:tcPr>
          <w:p w14:paraId="5053DDB9" w14:textId="77777777" w:rsidR="003008F8" w:rsidRDefault="00B718F9">
            <w:r>
              <w:t>❍</w:t>
            </w:r>
            <w:r>
              <w:rPr>
                <w:sz w:val="20"/>
                <w:vertAlign w:val="subscript"/>
              </w:rPr>
              <w:t xml:space="preserve">   1</w:t>
            </w:r>
          </w:p>
        </w:tc>
        <w:tc>
          <w:tcPr>
            <w:tcW w:w="9288" w:type="dxa"/>
          </w:tcPr>
          <w:p w14:paraId="3C6DE962" w14:textId="77777777" w:rsidR="003008F8" w:rsidRDefault="00B718F9">
            <w:r>
              <w:t>Yes, I left my prior job to start my business</w:t>
            </w:r>
          </w:p>
        </w:tc>
      </w:tr>
      <w:tr w:rsidR="003008F8" w14:paraId="6CE38853" w14:textId="77777777">
        <w:tc>
          <w:tcPr>
            <w:tcW w:w="792" w:type="dxa"/>
          </w:tcPr>
          <w:p w14:paraId="7974CED5" w14:textId="77777777" w:rsidR="003008F8" w:rsidRDefault="00B718F9">
            <w:r>
              <w:t>❍</w:t>
            </w:r>
            <w:r>
              <w:rPr>
                <w:sz w:val="20"/>
                <w:vertAlign w:val="subscript"/>
              </w:rPr>
              <w:t xml:space="preserve">   2</w:t>
            </w:r>
          </w:p>
        </w:tc>
        <w:tc>
          <w:tcPr>
            <w:tcW w:w="9288" w:type="dxa"/>
          </w:tcPr>
          <w:p w14:paraId="112FABEE" w14:textId="77777777" w:rsidR="003008F8" w:rsidRDefault="00B718F9">
            <w:r>
              <w:t>Yes, I started my business while still working elsewhere</w:t>
            </w:r>
          </w:p>
        </w:tc>
      </w:tr>
      <w:tr w:rsidR="003008F8" w14:paraId="5F5F8AEC" w14:textId="77777777">
        <w:tc>
          <w:tcPr>
            <w:tcW w:w="792" w:type="dxa"/>
          </w:tcPr>
          <w:p w14:paraId="6FF1C133" w14:textId="77777777" w:rsidR="003008F8" w:rsidRDefault="00B718F9">
            <w:r>
              <w:t>❍</w:t>
            </w:r>
            <w:r>
              <w:rPr>
                <w:sz w:val="20"/>
                <w:vertAlign w:val="subscript"/>
              </w:rPr>
              <w:t xml:space="preserve">   3</w:t>
            </w:r>
          </w:p>
        </w:tc>
        <w:tc>
          <w:tcPr>
            <w:tcW w:w="9288" w:type="dxa"/>
          </w:tcPr>
          <w:p w14:paraId="288DB4D8" w14:textId="77777777" w:rsidR="003008F8" w:rsidRDefault="00B718F9">
            <w:r>
              <w:t>No, I wasn’t working because I was laid off or furloughed</w:t>
            </w:r>
          </w:p>
        </w:tc>
      </w:tr>
      <w:tr w:rsidR="003008F8" w14:paraId="711D522C" w14:textId="77777777">
        <w:tc>
          <w:tcPr>
            <w:tcW w:w="792" w:type="dxa"/>
          </w:tcPr>
          <w:p w14:paraId="6F61725F" w14:textId="77777777" w:rsidR="003008F8" w:rsidRDefault="00B718F9">
            <w:r>
              <w:t>❍</w:t>
            </w:r>
            <w:r>
              <w:rPr>
                <w:sz w:val="20"/>
                <w:vertAlign w:val="subscript"/>
              </w:rPr>
              <w:t xml:space="preserve">   4</w:t>
            </w:r>
          </w:p>
        </w:tc>
        <w:tc>
          <w:tcPr>
            <w:tcW w:w="9288" w:type="dxa"/>
          </w:tcPr>
          <w:p w14:paraId="086DA345" w14:textId="77777777" w:rsidR="003008F8" w:rsidRDefault="00B718F9">
            <w:r>
              <w:t>No, I wasn’t working at the time because I was a student</w:t>
            </w:r>
          </w:p>
        </w:tc>
      </w:tr>
      <w:tr w:rsidR="003008F8" w14:paraId="4CB2A854" w14:textId="77777777">
        <w:tc>
          <w:tcPr>
            <w:tcW w:w="792" w:type="dxa"/>
          </w:tcPr>
          <w:p w14:paraId="0CE66676" w14:textId="77777777" w:rsidR="003008F8" w:rsidRDefault="00B718F9">
            <w:r>
              <w:t>❍</w:t>
            </w:r>
            <w:r>
              <w:rPr>
                <w:sz w:val="20"/>
                <w:vertAlign w:val="subscript"/>
              </w:rPr>
              <w:t xml:space="preserve">   5</w:t>
            </w:r>
          </w:p>
        </w:tc>
        <w:tc>
          <w:tcPr>
            <w:tcW w:w="9288" w:type="dxa"/>
          </w:tcPr>
          <w:p w14:paraId="7DF575BC" w14:textId="77777777" w:rsidR="003008F8" w:rsidRDefault="00B718F9">
            <w:r>
              <w:t>No, I wasn’t working at the time for other reasons (retirement, parenting, disability, etc.)</w:t>
            </w:r>
          </w:p>
        </w:tc>
      </w:tr>
      <w:tr w:rsidR="003008F8" w14:paraId="66B1D50A" w14:textId="77777777">
        <w:tc>
          <w:tcPr>
            <w:tcW w:w="792" w:type="dxa"/>
          </w:tcPr>
          <w:p w14:paraId="7CF0823E" w14:textId="77777777" w:rsidR="003008F8" w:rsidRDefault="00B718F9">
            <w:r>
              <w:t>❍</w:t>
            </w:r>
            <w:r>
              <w:rPr>
                <w:sz w:val="20"/>
                <w:vertAlign w:val="subscript"/>
              </w:rPr>
              <w:t xml:space="preserve">   98</w:t>
            </w:r>
          </w:p>
        </w:tc>
        <w:tc>
          <w:tcPr>
            <w:tcW w:w="9288" w:type="dxa"/>
          </w:tcPr>
          <w:p w14:paraId="31C17BA9" w14:textId="77777777" w:rsidR="003008F8" w:rsidRDefault="00B718F9">
            <w:r>
              <w:t>Don't know</w:t>
            </w:r>
          </w:p>
        </w:tc>
      </w:tr>
      <w:tr w:rsidR="003008F8" w14:paraId="648B554E" w14:textId="77777777">
        <w:tc>
          <w:tcPr>
            <w:tcW w:w="792" w:type="dxa"/>
          </w:tcPr>
          <w:p w14:paraId="4F46C7E2" w14:textId="77777777" w:rsidR="003008F8" w:rsidRDefault="00B718F9">
            <w:r>
              <w:t>❍</w:t>
            </w:r>
            <w:r>
              <w:rPr>
                <w:sz w:val="20"/>
                <w:vertAlign w:val="subscript"/>
              </w:rPr>
              <w:t xml:space="preserve">   99</w:t>
            </w:r>
          </w:p>
        </w:tc>
        <w:tc>
          <w:tcPr>
            <w:tcW w:w="9288" w:type="dxa"/>
          </w:tcPr>
          <w:p w14:paraId="696F0E7A" w14:textId="77777777" w:rsidR="003008F8" w:rsidRDefault="00B718F9">
            <w:r>
              <w:t>Prefer not to answer</w:t>
            </w:r>
          </w:p>
        </w:tc>
      </w:tr>
    </w:tbl>
    <w:p w14:paraId="50547C42" w14:textId="77777777" w:rsidR="003008F8" w:rsidRDefault="003008F8"/>
    <w:p w14:paraId="542FD188" w14:textId="77777777" w:rsidR="003008F8" w:rsidRDefault="00B718F9">
      <w:pPr>
        <w:keepNext/>
        <w:spacing w:after="40"/>
      </w:pPr>
      <w:r>
        <w:rPr>
          <w:b/>
        </w:rPr>
        <w:t>Q27</w:t>
      </w:r>
    </w:p>
    <w:p w14:paraId="49863B47" w14:textId="77777777" w:rsidR="003008F8" w:rsidRDefault="00B718F9">
      <w:pPr>
        <w:keepNext/>
        <w:spacing w:after="0"/>
      </w:pPr>
      <w:r>
        <w:t xml:space="preserve">What would you say were the </w:t>
      </w:r>
      <w:r>
        <w:rPr>
          <w:b/>
        </w:rPr>
        <w:t>three biggest challenges</w:t>
      </w:r>
      <w:r>
        <w:t xml:space="preserve"> you faced when you first started the business?</w:t>
      </w:r>
      <w:r>
        <w:br/>
      </w:r>
    </w:p>
    <w:p w14:paraId="3D9CE9B6" w14:textId="77777777" w:rsidR="003008F8" w:rsidRDefault="00B718F9">
      <w:pPr>
        <w:keepNext/>
        <w:spacing w:after="0"/>
      </w:pPr>
      <w:r>
        <w:rPr>
          <w:i/>
          <w:color w:val="A8A8A8"/>
          <w:sz w:val="20"/>
        </w:rPr>
        <w:t>Please rank them 1 to 3</w:t>
      </w:r>
      <w:r>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440232DB" w14:textId="77777777">
        <w:tc>
          <w:tcPr>
            <w:tcW w:w="792" w:type="dxa"/>
          </w:tcPr>
          <w:p w14:paraId="47BEB991" w14:textId="77777777" w:rsidR="003008F8" w:rsidRDefault="00B718F9">
            <w:r>
              <w:t>_____</w:t>
            </w:r>
          </w:p>
        </w:tc>
        <w:tc>
          <w:tcPr>
            <w:tcW w:w="9288" w:type="dxa"/>
          </w:tcPr>
          <w:p w14:paraId="7AE1D054" w14:textId="77777777" w:rsidR="003008F8" w:rsidRDefault="00B718F9">
            <w:r>
              <w:t>Access to financial capital  *</w:t>
            </w:r>
          </w:p>
        </w:tc>
      </w:tr>
      <w:tr w:rsidR="003008F8" w14:paraId="66B0E7EE" w14:textId="77777777">
        <w:tc>
          <w:tcPr>
            <w:tcW w:w="792" w:type="dxa"/>
          </w:tcPr>
          <w:p w14:paraId="2365DDA4" w14:textId="77777777" w:rsidR="003008F8" w:rsidRDefault="00B718F9">
            <w:r>
              <w:t>_____</w:t>
            </w:r>
          </w:p>
        </w:tc>
        <w:tc>
          <w:tcPr>
            <w:tcW w:w="9288" w:type="dxa"/>
          </w:tcPr>
          <w:p w14:paraId="15F4AD81" w14:textId="77777777" w:rsidR="003008F8" w:rsidRDefault="00B718F9">
            <w:r>
              <w:t>Affordable space *</w:t>
            </w:r>
          </w:p>
        </w:tc>
      </w:tr>
      <w:tr w:rsidR="003008F8" w14:paraId="789E2C24" w14:textId="77777777">
        <w:tc>
          <w:tcPr>
            <w:tcW w:w="792" w:type="dxa"/>
          </w:tcPr>
          <w:p w14:paraId="2BBE8CE6" w14:textId="77777777" w:rsidR="003008F8" w:rsidRDefault="00B718F9">
            <w:r>
              <w:t>_____</w:t>
            </w:r>
          </w:p>
        </w:tc>
        <w:tc>
          <w:tcPr>
            <w:tcW w:w="9288" w:type="dxa"/>
          </w:tcPr>
          <w:p w14:paraId="48301B90" w14:textId="77777777" w:rsidR="003008F8" w:rsidRDefault="00B718F9">
            <w:r>
              <w:t>Marketing my business online (social media, ads, promotions, etc.)   *</w:t>
            </w:r>
          </w:p>
        </w:tc>
      </w:tr>
      <w:tr w:rsidR="003008F8" w14:paraId="1F87A735" w14:textId="77777777">
        <w:tc>
          <w:tcPr>
            <w:tcW w:w="792" w:type="dxa"/>
          </w:tcPr>
          <w:p w14:paraId="67105032" w14:textId="77777777" w:rsidR="003008F8" w:rsidRDefault="00B718F9">
            <w:r>
              <w:t>_____</w:t>
            </w:r>
          </w:p>
        </w:tc>
        <w:tc>
          <w:tcPr>
            <w:tcW w:w="9288" w:type="dxa"/>
          </w:tcPr>
          <w:p w14:paraId="77E17663" w14:textId="77777777" w:rsidR="003008F8" w:rsidRDefault="00B718F9">
            <w:r>
              <w:t>Marketing my business using traditional media (print, radio, tv, etc.) *</w:t>
            </w:r>
          </w:p>
        </w:tc>
      </w:tr>
      <w:tr w:rsidR="003008F8" w14:paraId="1E00F925" w14:textId="77777777">
        <w:tc>
          <w:tcPr>
            <w:tcW w:w="792" w:type="dxa"/>
          </w:tcPr>
          <w:p w14:paraId="32265DD1" w14:textId="77777777" w:rsidR="003008F8" w:rsidRDefault="00B718F9">
            <w:r>
              <w:t>_____</w:t>
            </w:r>
          </w:p>
        </w:tc>
        <w:tc>
          <w:tcPr>
            <w:tcW w:w="9288" w:type="dxa"/>
          </w:tcPr>
          <w:p w14:paraId="04E9F24C" w14:textId="77777777" w:rsidR="003008F8" w:rsidRDefault="00B718F9">
            <w:r>
              <w:t>Affordable healthcare / Benefits *</w:t>
            </w:r>
          </w:p>
        </w:tc>
      </w:tr>
      <w:tr w:rsidR="003008F8" w14:paraId="44943B89" w14:textId="77777777">
        <w:tc>
          <w:tcPr>
            <w:tcW w:w="792" w:type="dxa"/>
          </w:tcPr>
          <w:p w14:paraId="2662C860" w14:textId="77777777" w:rsidR="003008F8" w:rsidRDefault="00B718F9">
            <w:r>
              <w:t>_____</w:t>
            </w:r>
          </w:p>
        </w:tc>
        <w:tc>
          <w:tcPr>
            <w:tcW w:w="9288" w:type="dxa"/>
          </w:tcPr>
          <w:p w14:paraId="36ADCCBD" w14:textId="77777777" w:rsidR="003008F8" w:rsidRDefault="00B718F9">
            <w:r>
              <w:t>Finding employees, independent contractors, or consultants with necessary skills  *</w:t>
            </w:r>
          </w:p>
        </w:tc>
      </w:tr>
      <w:tr w:rsidR="003008F8" w14:paraId="0CA47306" w14:textId="77777777">
        <w:tc>
          <w:tcPr>
            <w:tcW w:w="792" w:type="dxa"/>
          </w:tcPr>
          <w:p w14:paraId="05BCDE8D" w14:textId="77777777" w:rsidR="003008F8" w:rsidRDefault="00B718F9">
            <w:r>
              <w:t>_____</w:t>
            </w:r>
          </w:p>
        </w:tc>
        <w:tc>
          <w:tcPr>
            <w:tcW w:w="9288" w:type="dxa"/>
          </w:tcPr>
          <w:p w14:paraId="39B26A4A" w14:textId="77777777" w:rsidR="003008F8" w:rsidRDefault="00B718F9">
            <w:r>
              <w:t>Getting my business website online effectively  *</w:t>
            </w:r>
          </w:p>
        </w:tc>
      </w:tr>
      <w:tr w:rsidR="003008F8" w14:paraId="56B04206" w14:textId="77777777">
        <w:tc>
          <w:tcPr>
            <w:tcW w:w="792" w:type="dxa"/>
          </w:tcPr>
          <w:p w14:paraId="1BDD745D" w14:textId="77777777" w:rsidR="003008F8" w:rsidRDefault="00B718F9">
            <w:r>
              <w:t>_____</w:t>
            </w:r>
          </w:p>
        </w:tc>
        <w:tc>
          <w:tcPr>
            <w:tcW w:w="9288" w:type="dxa"/>
          </w:tcPr>
          <w:p w14:paraId="19C5DCB1" w14:textId="77777777" w:rsidR="003008F8" w:rsidRDefault="00B718F9">
            <w:r>
              <w:t>Getting my business social media accounts set up *</w:t>
            </w:r>
          </w:p>
        </w:tc>
      </w:tr>
      <w:tr w:rsidR="003008F8" w14:paraId="77888CED" w14:textId="77777777">
        <w:tc>
          <w:tcPr>
            <w:tcW w:w="792" w:type="dxa"/>
          </w:tcPr>
          <w:p w14:paraId="42E1C436" w14:textId="77777777" w:rsidR="003008F8" w:rsidRDefault="00B718F9">
            <w:r>
              <w:t>_____</w:t>
            </w:r>
          </w:p>
        </w:tc>
        <w:tc>
          <w:tcPr>
            <w:tcW w:w="9288" w:type="dxa"/>
          </w:tcPr>
          <w:p w14:paraId="6A3111E6" w14:textId="77777777" w:rsidR="003008F8" w:rsidRDefault="00B718F9">
            <w:r>
              <w:t>Expertise on business planning and management *</w:t>
            </w:r>
          </w:p>
        </w:tc>
      </w:tr>
      <w:tr w:rsidR="003008F8" w14:paraId="37AA62E9" w14:textId="77777777">
        <w:tc>
          <w:tcPr>
            <w:tcW w:w="792" w:type="dxa"/>
          </w:tcPr>
          <w:p w14:paraId="4C936146" w14:textId="77777777" w:rsidR="003008F8" w:rsidRDefault="00B718F9">
            <w:r>
              <w:t>_____</w:t>
            </w:r>
          </w:p>
        </w:tc>
        <w:tc>
          <w:tcPr>
            <w:tcW w:w="9288" w:type="dxa"/>
          </w:tcPr>
          <w:p w14:paraId="4D0799F6" w14:textId="77777777" w:rsidR="003008F8" w:rsidRDefault="00B718F9">
            <w:r>
              <w:t>Rising costs on wages and materials *</w:t>
            </w:r>
          </w:p>
        </w:tc>
      </w:tr>
      <w:tr w:rsidR="003008F8" w14:paraId="2B0C0E13" w14:textId="77777777">
        <w:tc>
          <w:tcPr>
            <w:tcW w:w="792" w:type="dxa"/>
          </w:tcPr>
          <w:p w14:paraId="1EA157BE" w14:textId="77777777" w:rsidR="003008F8" w:rsidRDefault="00B718F9">
            <w:r>
              <w:t>_____</w:t>
            </w:r>
          </w:p>
        </w:tc>
        <w:tc>
          <w:tcPr>
            <w:tcW w:w="9288" w:type="dxa"/>
          </w:tcPr>
          <w:p w14:paraId="2EAFD85C" w14:textId="77777777" w:rsidR="003008F8" w:rsidRDefault="00B718F9">
            <w:r>
              <w:t>Technology management *</w:t>
            </w:r>
          </w:p>
        </w:tc>
      </w:tr>
      <w:tr w:rsidR="003008F8" w14:paraId="7A77F838" w14:textId="77777777">
        <w:tc>
          <w:tcPr>
            <w:tcW w:w="792" w:type="dxa"/>
          </w:tcPr>
          <w:p w14:paraId="0884C1C7" w14:textId="77777777" w:rsidR="003008F8" w:rsidRDefault="00B718F9">
            <w:r>
              <w:t>_____</w:t>
            </w:r>
          </w:p>
        </w:tc>
        <w:tc>
          <w:tcPr>
            <w:tcW w:w="9288" w:type="dxa"/>
          </w:tcPr>
          <w:p w14:paraId="680A9EB8" w14:textId="77777777" w:rsidR="003008F8" w:rsidRDefault="00B718F9">
            <w:r>
              <w:t>Networking with other business owners *</w:t>
            </w:r>
          </w:p>
        </w:tc>
      </w:tr>
      <w:tr w:rsidR="003008F8" w14:paraId="25B5E67A" w14:textId="77777777">
        <w:tc>
          <w:tcPr>
            <w:tcW w:w="792" w:type="dxa"/>
          </w:tcPr>
          <w:p w14:paraId="677A7474" w14:textId="77777777" w:rsidR="003008F8" w:rsidRDefault="00B718F9">
            <w:r>
              <w:t>_____</w:t>
            </w:r>
          </w:p>
        </w:tc>
        <w:tc>
          <w:tcPr>
            <w:tcW w:w="9288" w:type="dxa"/>
          </w:tcPr>
          <w:p w14:paraId="5FD26692" w14:textId="77777777" w:rsidR="003008F8" w:rsidRDefault="00B718F9">
            <w:r>
              <w:t>Licensing / Permits *</w:t>
            </w:r>
          </w:p>
        </w:tc>
      </w:tr>
      <w:tr w:rsidR="003008F8" w14:paraId="4BDCB016" w14:textId="77777777">
        <w:tc>
          <w:tcPr>
            <w:tcW w:w="792" w:type="dxa"/>
          </w:tcPr>
          <w:p w14:paraId="4E579E53" w14:textId="77777777" w:rsidR="003008F8" w:rsidRDefault="00B718F9">
            <w:r>
              <w:t>_____</w:t>
            </w:r>
          </w:p>
        </w:tc>
        <w:tc>
          <w:tcPr>
            <w:tcW w:w="9288" w:type="dxa"/>
          </w:tcPr>
          <w:p w14:paraId="1261C559" w14:textId="77777777" w:rsidR="003008F8" w:rsidRDefault="00B718F9">
            <w:r>
              <w:t>Supply chain delays  *</w:t>
            </w:r>
          </w:p>
        </w:tc>
      </w:tr>
      <w:tr w:rsidR="003008F8" w14:paraId="1FB3F34E" w14:textId="77777777">
        <w:tc>
          <w:tcPr>
            <w:tcW w:w="792" w:type="dxa"/>
          </w:tcPr>
          <w:p w14:paraId="6C5C2424" w14:textId="77777777" w:rsidR="003008F8" w:rsidRDefault="00B718F9">
            <w:r>
              <w:t>_____</w:t>
            </w:r>
          </w:p>
        </w:tc>
        <w:tc>
          <w:tcPr>
            <w:tcW w:w="9288" w:type="dxa"/>
          </w:tcPr>
          <w:p w14:paraId="25E3655A" w14:textId="77777777" w:rsidR="003008F8" w:rsidRDefault="00B718F9">
            <w:r>
              <w:t>Time management *</w:t>
            </w:r>
          </w:p>
        </w:tc>
      </w:tr>
      <w:tr w:rsidR="003008F8" w14:paraId="4202D287" w14:textId="77777777">
        <w:tc>
          <w:tcPr>
            <w:tcW w:w="792" w:type="dxa"/>
          </w:tcPr>
          <w:p w14:paraId="5589C75C" w14:textId="77777777" w:rsidR="003008F8" w:rsidRDefault="00B718F9">
            <w:r>
              <w:t>_____</w:t>
            </w:r>
          </w:p>
        </w:tc>
        <w:tc>
          <w:tcPr>
            <w:tcW w:w="9288" w:type="dxa"/>
          </w:tcPr>
          <w:p w14:paraId="21B1EDF7" w14:textId="77777777" w:rsidR="003008F8" w:rsidRDefault="00B718F9">
            <w:r>
              <w:t>Taxes *</w:t>
            </w:r>
          </w:p>
        </w:tc>
      </w:tr>
      <w:tr w:rsidR="003008F8" w14:paraId="50D16AEC" w14:textId="77777777">
        <w:tc>
          <w:tcPr>
            <w:tcW w:w="792" w:type="dxa"/>
          </w:tcPr>
          <w:p w14:paraId="01536EEC" w14:textId="77777777" w:rsidR="003008F8" w:rsidRDefault="00B718F9">
            <w:r>
              <w:t>_____</w:t>
            </w:r>
          </w:p>
        </w:tc>
        <w:tc>
          <w:tcPr>
            <w:tcW w:w="9288" w:type="dxa"/>
          </w:tcPr>
          <w:p w14:paraId="78D2FA18" w14:textId="77777777" w:rsidR="003008F8" w:rsidRDefault="00B718F9">
            <w:r>
              <w:t>Knowing what to do at each phase  *</w:t>
            </w:r>
          </w:p>
        </w:tc>
      </w:tr>
      <w:tr w:rsidR="003008F8" w14:paraId="7AF2CF42" w14:textId="77777777">
        <w:tc>
          <w:tcPr>
            <w:tcW w:w="792" w:type="dxa"/>
          </w:tcPr>
          <w:p w14:paraId="0CFFBD06" w14:textId="77777777" w:rsidR="003008F8" w:rsidRDefault="00B718F9">
            <w:r>
              <w:t>_____</w:t>
            </w:r>
          </w:p>
        </w:tc>
        <w:tc>
          <w:tcPr>
            <w:tcW w:w="9288" w:type="dxa"/>
          </w:tcPr>
          <w:p w14:paraId="4A034820" w14:textId="77777777" w:rsidR="003008F8" w:rsidRDefault="00B718F9">
            <w:r>
              <w:t>Other (specify): __________________________________________________</w:t>
            </w:r>
          </w:p>
        </w:tc>
      </w:tr>
      <w:tr w:rsidR="003008F8" w14:paraId="29B27B89" w14:textId="77777777">
        <w:tc>
          <w:tcPr>
            <w:tcW w:w="792" w:type="dxa"/>
          </w:tcPr>
          <w:p w14:paraId="50061CCC" w14:textId="77777777" w:rsidR="003008F8" w:rsidRDefault="00B718F9">
            <w:r>
              <w:t>_____</w:t>
            </w:r>
          </w:p>
        </w:tc>
        <w:tc>
          <w:tcPr>
            <w:tcW w:w="9288" w:type="dxa"/>
          </w:tcPr>
          <w:p w14:paraId="158BA7D6" w14:textId="77777777" w:rsidR="003008F8" w:rsidRDefault="00B718F9">
            <w:r>
              <w:t>None</w:t>
            </w:r>
            <w:r>
              <w:rPr>
                <w:i/>
                <w:color w:val="A8A8A8"/>
                <w:sz w:val="20"/>
              </w:rPr>
              <w:tab/>
              <w:t>(Exclusive)</w:t>
            </w:r>
          </w:p>
        </w:tc>
      </w:tr>
      <w:tr w:rsidR="003008F8" w14:paraId="1E807B50" w14:textId="77777777">
        <w:tc>
          <w:tcPr>
            <w:tcW w:w="792" w:type="dxa"/>
          </w:tcPr>
          <w:p w14:paraId="3F39F27D" w14:textId="77777777" w:rsidR="003008F8" w:rsidRDefault="00B718F9">
            <w:r>
              <w:t>_____</w:t>
            </w:r>
          </w:p>
        </w:tc>
        <w:tc>
          <w:tcPr>
            <w:tcW w:w="9288" w:type="dxa"/>
          </w:tcPr>
          <w:p w14:paraId="2D187656" w14:textId="77777777" w:rsidR="003008F8" w:rsidRDefault="00B718F9">
            <w:r>
              <w:t>Don't know</w:t>
            </w:r>
            <w:r>
              <w:rPr>
                <w:i/>
                <w:color w:val="A8A8A8"/>
                <w:sz w:val="20"/>
              </w:rPr>
              <w:tab/>
              <w:t>(Exclusive)</w:t>
            </w:r>
          </w:p>
        </w:tc>
      </w:tr>
      <w:tr w:rsidR="003008F8" w14:paraId="3FC2D50A" w14:textId="77777777">
        <w:tc>
          <w:tcPr>
            <w:tcW w:w="792" w:type="dxa"/>
          </w:tcPr>
          <w:p w14:paraId="42077D23" w14:textId="77777777" w:rsidR="003008F8" w:rsidRDefault="00B718F9">
            <w:r>
              <w:t>_____</w:t>
            </w:r>
          </w:p>
        </w:tc>
        <w:tc>
          <w:tcPr>
            <w:tcW w:w="9288" w:type="dxa"/>
          </w:tcPr>
          <w:p w14:paraId="34586FB9" w14:textId="77777777" w:rsidR="003008F8" w:rsidRDefault="00B718F9">
            <w:r>
              <w:t>Prefer not to answer</w:t>
            </w:r>
            <w:r>
              <w:rPr>
                <w:i/>
                <w:color w:val="A8A8A8"/>
                <w:sz w:val="20"/>
              </w:rPr>
              <w:tab/>
              <w:t>(Exclusive)</w:t>
            </w:r>
          </w:p>
        </w:tc>
      </w:tr>
    </w:tbl>
    <w:p w14:paraId="3073A964" w14:textId="77777777" w:rsidR="003008F8" w:rsidRDefault="00B718F9">
      <w:pPr>
        <w:spacing w:after="0"/>
      </w:pPr>
      <w:r>
        <w:rPr>
          <w:i/>
          <w:color w:val="A8A8A8"/>
          <w:sz w:val="20"/>
        </w:rPr>
        <w:t>Levels marked with * are randomized</w:t>
      </w:r>
    </w:p>
    <w:p w14:paraId="6036231D" w14:textId="77777777" w:rsidR="003008F8" w:rsidRDefault="003008F8"/>
    <w:p w14:paraId="17EDFBCF" w14:textId="77777777" w:rsidR="003008F8" w:rsidRDefault="00B718F9">
      <w:pPr>
        <w:keepNext/>
        <w:spacing w:after="40"/>
      </w:pPr>
      <w:r>
        <w:rPr>
          <w:b/>
        </w:rPr>
        <w:t>Q28</w:t>
      </w:r>
    </w:p>
    <w:p w14:paraId="1FE1F9BC" w14:textId="77777777" w:rsidR="003008F8" w:rsidRDefault="00B718F9">
      <w:pPr>
        <w:keepNext/>
        <w:spacing w:after="0"/>
      </w:pPr>
      <w:r>
        <w:t>What are the biggest financial barriers to growing your business?</w:t>
      </w:r>
      <w:r>
        <w:br/>
      </w:r>
    </w:p>
    <w:p w14:paraId="3B366A5A" w14:textId="77777777" w:rsidR="003008F8" w:rsidRDefault="00B718F9">
      <w:pPr>
        <w:keepNext/>
        <w:spacing w:after="0"/>
      </w:pPr>
      <w:r>
        <w:rPr>
          <w:i/>
          <w:color w:val="A8A8A8"/>
          <w:sz w:val="20"/>
        </w:rPr>
        <w:t>Select top 3</w:t>
      </w:r>
      <w:r>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4D83CDDD" w14:textId="77777777">
        <w:tc>
          <w:tcPr>
            <w:tcW w:w="792" w:type="dxa"/>
          </w:tcPr>
          <w:p w14:paraId="319ADC5B" w14:textId="77777777" w:rsidR="003008F8" w:rsidRDefault="00B718F9">
            <w:r>
              <w:t>❑</w:t>
            </w:r>
            <w:r>
              <w:rPr>
                <w:sz w:val="20"/>
                <w:vertAlign w:val="subscript"/>
              </w:rPr>
              <w:t xml:space="preserve">   1</w:t>
            </w:r>
          </w:p>
        </w:tc>
        <w:tc>
          <w:tcPr>
            <w:tcW w:w="9288" w:type="dxa"/>
          </w:tcPr>
          <w:p w14:paraId="1D046AD9" w14:textId="77777777" w:rsidR="003008F8" w:rsidRDefault="00B718F9">
            <w:r>
              <w:t>Limited cash flow *</w:t>
            </w:r>
          </w:p>
        </w:tc>
      </w:tr>
      <w:tr w:rsidR="003008F8" w14:paraId="63385C10" w14:textId="77777777">
        <w:tc>
          <w:tcPr>
            <w:tcW w:w="792" w:type="dxa"/>
          </w:tcPr>
          <w:p w14:paraId="547D789E" w14:textId="77777777" w:rsidR="003008F8" w:rsidRDefault="00B718F9">
            <w:r>
              <w:t>❑</w:t>
            </w:r>
            <w:r>
              <w:rPr>
                <w:sz w:val="20"/>
                <w:vertAlign w:val="subscript"/>
              </w:rPr>
              <w:t xml:space="preserve">   2</w:t>
            </w:r>
          </w:p>
        </w:tc>
        <w:tc>
          <w:tcPr>
            <w:tcW w:w="9288" w:type="dxa"/>
          </w:tcPr>
          <w:p w14:paraId="6C891D5D" w14:textId="77777777" w:rsidR="003008F8" w:rsidRDefault="00B718F9">
            <w:r>
              <w:t>Access to capital/funding *</w:t>
            </w:r>
          </w:p>
        </w:tc>
      </w:tr>
      <w:tr w:rsidR="003008F8" w14:paraId="6E89BC29" w14:textId="77777777">
        <w:tc>
          <w:tcPr>
            <w:tcW w:w="792" w:type="dxa"/>
          </w:tcPr>
          <w:p w14:paraId="0430C595" w14:textId="77777777" w:rsidR="003008F8" w:rsidRDefault="00B718F9">
            <w:r>
              <w:t>❑</w:t>
            </w:r>
            <w:r>
              <w:rPr>
                <w:sz w:val="20"/>
                <w:vertAlign w:val="subscript"/>
              </w:rPr>
              <w:t xml:space="preserve">   3</w:t>
            </w:r>
          </w:p>
        </w:tc>
        <w:tc>
          <w:tcPr>
            <w:tcW w:w="9288" w:type="dxa"/>
          </w:tcPr>
          <w:p w14:paraId="5E188A97" w14:textId="77777777" w:rsidR="003008F8" w:rsidRDefault="00B718F9">
            <w:r>
              <w:t>Existing level of debt *</w:t>
            </w:r>
          </w:p>
        </w:tc>
      </w:tr>
      <w:tr w:rsidR="003008F8" w14:paraId="6937AFFA" w14:textId="77777777">
        <w:tc>
          <w:tcPr>
            <w:tcW w:w="792" w:type="dxa"/>
          </w:tcPr>
          <w:p w14:paraId="35047405" w14:textId="77777777" w:rsidR="003008F8" w:rsidRDefault="00B718F9">
            <w:r>
              <w:t>❑</w:t>
            </w:r>
            <w:r>
              <w:rPr>
                <w:sz w:val="20"/>
                <w:vertAlign w:val="subscript"/>
              </w:rPr>
              <w:t xml:space="preserve">   4</w:t>
            </w:r>
          </w:p>
        </w:tc>
        <w:tc>
          <w:tcPr>
            <w:tcW w:w="9288" w:type="dxa"/>
          </w:tcPr>
          <w:p w14:paraId="06E3B8DD" w14:textId="77777777" w:rsidR="003008F8" w:rsidRDefault="00B718F9">
            <w:r>
              <w:t>Pricing pressure of goods/services *</w:t>
            </w:r>
          </w:p>
        </w:tc>
      </w:tr>
      <w:tr w:rsidR="003008F8" w14:paraId="025AE53E" w14:textId="77777777">
        <w:tc>
          <w:tcPr>
            <w:tcW w:w="792" w:type="dxa"/>
          </w:tcPr>
          <w:p w14:paraId="186704C8" w14:textId="77777777" w:rsidR="003008F8" w:rsidRDefault="00B718F9">
            <w:r>
              <w:t>❑</w:t>
            </w:r>
            <w:r>
              <w:rPr>
                <w:sz w:val="20"/>
                <w:vertAlign w:val="subscript"/>
              </w:rPr>
              <w:t xml:space="preserve">   5</w:t>
            </w:r>
          </w:p>
        </w:tc>
        <w:tc>
          <w:tcPr>
            <w:tcW w:w="9288" w:type="dxa"/>
          </w:tcPr>
          <w:p w14:paraId="432F22E8" w14:textId="77777777" w:rsidR="003008F8" w:rsidRDefault="00B718F9">
            <w:r>
              <w:t>Existing expenses *</w:t>
            </w:r>
          </w:p>
        </w:tc>
      </w:tr>
      <w:tr w:rsidR="003008F8" w14:paraId="2A3A701D" w14:textId="77777777">
        <w:tc>
          <w:tcPr>
            <w:tcW w:w="792" w:type="dxa"/>
          </w:tcPr>
          <w:p w14:paraId="74192F85" w14:textId="77777777" w:rsidR="003008F8" w:rsidRDefault="00B718F9">
            <w:r>
              <w:t>❑</w:t>
            </w:r>
            <w:r>
              <w:rPr>
                <w:sz w:val="20"/>
                <w:vertAlign w:val="subscript"/>
              </w:rPr>
              <w:t xml:space="preserve">   6</w:t>
            </w:r>
          </w:p>
        </w:tc>
        <w:tc>
          <w:tcPr>
            <w:tcW w:w="9288" w:type="dxa"/>
          </w:tcPr>
          <w:p w14:paraId="054103C6" w14:textId="77777777" w:rsidR="003008F8" w:rsidRDefault="00B718F9">
            <w:r>
              <w:t>Employee wages *</w:t>
            </w:r>
          </w:p>
        </w:tc>
      </w:tr>
      <w:tr w:rsidR="003008F8" w14:paraId="38807A9A" w14:textId="77777777">
        <w:tc>
          <w:tcPr>
            <w:tcW w:w="792" w:type="dxa"/>
          </w:tcPr>
          <w:p w14:paraId="1EEBD052" w14:textId="77777777" w:rsidR="003008F8" w:rsidRDefault="00B718F9">
            <w:r>
              <w:t>❑</w:t>
            </w:r>
            <w:r>
              <w:rPr>
                <w:sz w:val="20"/>
                <w:vertAlign w:val="subscript"/>
              </w:rPr>
              <w:t xml:space="preserve">   7</w:t>
            </w:r>
          </w:p>
        </w:tc>
        <w:tc>
          <w:tcPr>
            <w:tcW w:w="9288" w:type="dxa"/>
          </w:tcPr>
          <w:p w14:paraId="57A38DB7" w14:textId="77777777" w:rsidR="003008F8" w:rsidRDefault="00B718F9">
            <w:r>
              <w:t>Other (specify): __________________________________________________</w:t>
            </w:r>
          </w:p>
        </w:tc>
      </w:tr>
      <w:tr w:rsidR="003008F8" w14:paraId="4CF60B6D" w14:textId="77777777">
        <w:tc>
          <w:tcPr>
            <w:tcW w:w="792" w:type="dxa"/>
          </w:tcPr>
          <w:p w14:paraId="33EC269C" w14:textId="77777777" w:rsidR="003008F8" w:rsidRDefault="00B718F9">
            <w:r>
              <w:t>❑</w:t>
            </w:r>
            <w:r>
              <w:rPr>
                <w:sz w:val="20"/>
                <w:vertAlign w:val="subscript"/>
              </w:rPr>
              <w:t xml:space="preserve">   8</w:t>
            </w:r>
          </w:p>
        </w:tc>
        <w:tc>
          <w:tcPr>
            <w:tcW w:w="9288" w:type="dxa"/>
          </w:tcPr>
          <w:p w14:paraId="0591FF26" w14:textId="77777777" w:rsidR="003008F8" w:rsidRDefault="00B718F9">
            <w:r>
              <w:t>Don't know</w:t>
            </w:r>
            <w:r>
              <w:rPr>
                <w:i/>
                <w:color w:val="A8A8A8"/>
                <w:sz w:val="20"/>
              </w:rPr>
              <w:tab/>
              <w:t>(Exclusive)</w:t>
            </w:r>
          </w:p>
        </w:tc>
      </w:tr>
      <w:tr w:rsidR="003008F8" w14:paraId="4B50CD86" w14:textId="77777777">
        <w:tc>
          <w:tcPr>
            <w:tcW w:w="792" w:type="dxa"/>
          </w:tcPr>
          <w:p w14:paraId="16213E66" w14:textId="77777777" w:rsidR="003008F8" w:rsidRDefault="00B718F9">
            <w:r>
              <w:t>❑</w:t>
            </w:r>
            <w:r>
              <w:rPr>
                <w:sz w:val="20"/>
                <w:vertAlign w:val="subscript"/>
              </w:rPr>
              <w:t xml:space="preserve">   9</w:t>
            </w:r>
          </w:p>
        </w:tc>
        <w:tc>
          <w:tcPr>
            <w:tcW w:w="9288" w:type="dxa"/>
          </w:tcPr>
          <w:p w14:paraId="146394D1" w14:textId="77777777" w:rsidR="003008F8" w:rsidRDefault="00B718F9">
            <w:r>
              <w:t>Prefer not to answer</w:t>
            </w:r>
            <w:r>
              <w:rPr>
                <w:i/>
                <w:color w:val="A8A8A8"/>
                <w:sz w:val="20"/>
              </w:rPr>
              <w:tab/>
              <w:t>(Exclusive)</w:t>
            </w:r>
          </w:p>
        </w:tc>
      </w:tr>
    </w:tbl>
    <w:p w14:paraId="75E95EF9" w14:textId="77777777" w:rsidR="003008F8" w:rsidRDefault="00B718F9">
      <w:pPr>
        <w:spacing w:after="0"/>
      </w:pPr>
      <w:r>
        <w:rPr>
          <w:i/>
          <w:color w:val="A8A8A8"/>
          <w:sz w:val="20"/>
        </w:rPr>
        <w:t>Levels marked with * are randomized</w:t>
      </w:r>
    </w:p>
    <w:p w14:paraId="14ED79BC" w14:textId="77777777" w:rsidR="003008F8" w:rsidRDefault="003008F8"/>
    <w:p w14:paraId="7563DDC3" w14:textId="77777777" w:rsidR="003008F8" w:rsidRDefault="00B718F9">
      <w:pPr>
        <w:keepNext/>
        <w:spacing w:after="40"/>
      </w:pPr>
      <w:r>
        <w:rPr>
          <w:b/>
        </w:rPr>
        <w:t>Q29</w:t>
      </w:r>
    </w:p>
    <w:p w14:paraId="133F7216" w14:textId="77777777" w:rsidR="003008F8" w:rsidRDefault="00B718F9">
      <w:pPr>
        <w:keepNext/>
        <w:spacing w:after="0"/>
      </w:pPr>
      <w:r>
        <w:t>What is the top thing you’d use capital for if it were easier to access?</w:t>
      </w:r>
      <w:r>
        <w:br/>
      </w:r>
    </w:p>
    <w:p w14:paraId="04086D5E" w14:textId="77777777" w:rsidR="003008F8" w:rsidRDefault="00B718F9">
      <w:pPr>
        <w:keepNext/>
        <w:spacing w:after="0"/>
      </w:pPr>
      <w:r>
        <w:rPr>
          <w:i/>
          <w:color w:val="A8A8A8"/>
          <w:sz w:val="20"/>
        </w:rPr>
        <w:t>Select one</w:t>
      </w:r>
      <w:r>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3625557D" w14:textId="77777777">
        <w:tc>
          <w:tcPr>
            <w:tcW w:w="792" w:type="dxa"/>
          </w:tcPr>
          <w:p w14:paraId="52586B8A" w14:textId="77777777" w:rsidR="003008F8" w:rsidRDefault="00B718F9">
            <w:r>
              <w:t>❍</w:t>
            </w:r>
            <w:r>
              <w:rPr>
                <w:sz w:val="20"/>
                <w:vertAlign w:val="subscript"/>
              </w:rPr>
              <w:t xml:space="preserve">   1</w:t>
            </w:r>
          </w:p>
        </w:tc>
        <w:tc>
          <w:tcPr>
            <w:tcW w:w="9288" w:type="dxa"/>
          </w:tcPr>
          <w:p w14:paraId="25227669" w14:textId="77777777" w:rsidR="003008F8" w:rsidRDefault="00B718F9">
            <w:r>
              <w:t>Marketing my business online (social media, ads, promotions, etc.) *</w:t>
            </w:r>
          </w:p>
        </w:tc>
      </w:tr>
      <w:tr w:rsidR="003008F8" w14:paraId="51E5DCFF" w14:textId="77777777">
        <w:tc>
          <w:tcPr>
            <w:tcW w:w="792" w:type="dxa"/>
          </w:tcPr>
          <w:p w14:paraId="514D70DB" w14:textId="77777777" w:rsidR="003008F8" w:rsidRDefault="00B718F9">
            <w:r>
              <w:t>❍</w:t>
            </w:r>
            <w:r>
              <w:rPr>
                <w:sz w:val="20"/>
                <w:vertAlign w:val="subscript"/>
              </w:rPr>
              <w:t xml:space="preserve">   2</w:t>
            </w:r>
          </w:p>
        </w:tc>
        <w:tc>
          <w:tcPr>
            <w:tcW w:w="9288" w:type="dxa"/>
          </w:tcPr>
          <w:p w14:paraId="22EF503C" w14:textId="77777777" w:rsidR="003008F8" w:rsidRDefault="00B718F9">
            <w:r>
              <w:t>Marketing my business using traditional media (print, radio, tv, promotions, etc.) *</w:t>
            </w:r>
          </w:p>
        </w:tc>
      </w:tr>
      <w:tr w:rsidR="003008F8" w14:paraId="47A69D11" w14:textId="77777777">
        <w:tc>
          <w:tcPr>
            <w:tcW w:w="792" w:type="dxa"/>
          </w:tcPr>
          <w:p w14:paraId="7A5BFC3F" w14:textId="77777777" w:rsidR="003008F8" w:rsidRDefault="00B718F9">
            <w:r>
              <w:t>❍</w:t>
            </w:r>
            <w:r>
              <w:rPr>
                <w:sz w:val="20"/>
                <w:vertAlign w:val="subscript"/>
              </w:rPr>
              <w:t xml:space="preserve">   3</w:t>
            </w:r>
          </w:p>
        </w:tc>
        <w:tc>
          <w:tcPr>
            <w:tcW w:w="9288" w:type="dxa"/>
          </w:tcPr>
          <w:p w14:paraId="35E90662" w14:textId="77777777" w:rsidR="003008F8" w:rsidRDefault="00B718F9">
            <w:r>
              <w:t>Hiring employees *</w:t>
            </w:r>
          </w:p>
        </w:tc>
      </w:tr>
      <w:tr w:rsidR="003008F8" w14:paraId="70F3D16E" w14:textId="77777777">
        <w:tc>
          <w:tcPr>
            <w:tcW w:w="792" w:type="dxa"/>
          </w:tcPr>
          <w:p w14:paraId="5DE4693E" w14:textId="77777777" w:rsidR="003008F8" w:rsidRDefault="00B718F9">
            <w:r>
              <w:t>❍</w:t>
            </w:r>
            <w:r>
              <w:rPr>
                <w:sz w:val="20"/>
                <w:vertAlign w:val="subscript"/>
              </w:rPr>
              <w:t xml:space="preserve">   4</w:t>
            </w:r>
          </w:p>
        </w:tc>
        <w:tc>
          <w:tcPr>
            <w:tcW w:w="9288" w:type="dxa"/>
          </w:tcPr>
          <w:p w14:paraId="1EA66816" w14:textId="77777777" w:rsidR="003008F8" w:rsidRDefault="00B718F9">
            <w:r>
              <w:t>Developing new products / Services *</w:t>
            </w:r>
          </w:p>
        </w:tc>
      </w:tr>
      <w:tr w:rsidR="003008F8" w14:paraId="3D566BC8" w14:textId="77777777">
        <w:tc>
          <w:tcPr>
            <w:tcW w:w="792" w:type="dxa"/>
          </w:tcPr>
          <w:p w14:paraId="54B66710" w14:textId="77777777" w:rsidR="003008F8" w:rsidRDefault="00B718F9">
            <w:r>
              <w:t>❍</w:t>
            </w:r>
            <w:r>
              <w:rPr>
                <w:sz w:val="20"/>
                <w:vertAlign w:val="subscript"/>
              </w:rPr>
              <w:t xml:space="preserve">   5</w:t>
            </w:r>
          </w:p>
        </w:tc>
        <w:tc>
          <w:tcPr>
            <w:tcW w:w="9288" w:type="dxa"/>
          </w:tcPr>
          <w:p w14:paraId="749CC59F" w14:textId="77777777" w:rsidR="003008F8" w:rsidRDefault="00B718F9">
            <w:r>
              <w:t>Finding office / Retail space *</w:t>
            </w:r>
          </w:p>
        </w:tc>
      </w:tr>
      <w:tr w:rsidR="003008F8" w14:paraId="5C0082A8" w14:textId="77777777">
        <w:tc>
          <w:tcPr>
            <w:tcW w:w="792" w:type="dxa"/>
          </w:tcPr>
          <w:p w14:paraId="3771BDC9" w14:textId="77777777" w:rsidR="003008F8" w:rsidRDefault="00B718F9">
            <w:r>
              <w:t>❍</w:t>
            </w:r>
            <w:r>
              <w:rPr>
                <w:sz w:val="20"/>
                <w:vertAlign w:val="subscript"/>
              </w:rPr>
              <w:t xml:space="preserve">   6</w:t>
            </w:r>
          </w:p>
        </w:tc>
        <w:tc>
          <w:tcPr>
            <w:tcW w:w="9288" w:type="dxa"/>
          </w:tcPr>
          <w:p w14:paraId="218A919A" w14:textId="77777777" w:rsidR="003008F8" w:rsidRDefault="00B718F9">
            <w:r>
              <w:t>Creating my website *</w:t>
            </w:r>
          </w:p>
        </w:tc>
      </w:tr>
      <w:tr w:rsidR="003008F8" w14:paraId="74CB683B" w14:textId="77777777">
        <w:tc>
          <w:tcPr>
            <w:tcW w:w="792" w:type="dxa"/>
          </w:tcPr>
          <w:p w14:paraId="1AA14C56" w14:textId="77777777" w:rsidR="003008F8" w:rsidRDefault="00B718F9">
            <w:r>
              <w:t>❍</w:t>
            </w:r>
            <w:r>
              <w:rPr>
                <w:sz w:val="20"/>
                <w:vertAlign w:val="subscript"/>
              </w:rPr>
              <w:t xml:space="preserve">   7</w:t>
            </w:r>
          </w:p>
        </w:tc>
        <w:tc>
          <w:tcPr>
            <w:tcW w:w="9288" w:type="dxa"/>
          </w:tcPr>
          <w:p w14:paraId="38FA48E6" w14:textId="77777777" w:rsidR="003008F8" w:rsidRDefault="00B718F9">
            <w:r>
              <w:t>Obtaining licenses / Permits / Taxes *</w:t>
            </w:r>
          </w:p>
        </w:tc>
      </w:tr>
      <w:tr w:rsidR="003008F8" w14:paraId="6BFBA402" w14:textId="77777777">
        <w:tc>
          <w:tcPr>
            <w:tcW w:w="792" w:type="dxa"/>
          </w:tcPr>
          <w:p w14:paraId="3A6AA6FB" w14:textId="77777777" w:rsidR="003008F8" w:rsidRDefault="00B718F9">
            <w:r>
              <w:t>❍</w:t>
            </w:r>
            <w:r>
              <w:rPr>
                <w:sz w:val="20"/>
                <w:vertAlign w:val="subscript"/>
              </w:rPr>
              <w:t xml:space="preserve">   8</w:t>
            </w:r>
          </w:p>
        </w:tc>
        <w:tc>
          <w:tcPr>
            <w:tcW w:w="9288" w:type="dxa"/>
          </w:tcPr>
          <w:p w14:paraId="2894B54A" w14:textId="77777777" w:rsidR="003008F8" w:rsidRDefault="00B718F9">
            <w:r>
              <w:t>Hiring a consultant *</w:t>
            </w:r>
          </w:p>
        </w:tc>
      </w:tr>
      <w:tr w:rsidR="003008F8" w14:paraId="60E0C6FA" w14:textId="77777777">
        <w:tc>
          <w:tcPr>
            <w:tcW w:w="792" w:type="dxa"/>
          </w:tcPr>
          <w:p w14:paraId="2FCFCF8C" w14:textId="77777777" w:rsidR="003008F8" w:rsidRDefault="00B718F9">
            <w:r>
              <w:t>❍</w:t>
            </w:r>
            <w:r>
              <w:rPr>
                <w:sz w:val="20"/>
                <w:vertAlign w:val="subscript"/>
              </w:rPr>
              <w:t xml:space="preserve">   11</w:t>
            </w:r>
          </w:p>
        </w:tc>
        <w:tc>
          <w:tcPr>
            <w:tcW w:w="9288" w:type="dxa"/>
          </w:tcPr>
          <w:p w14:paraId="5259FA36" w14:textId="77777777" w:rsidR="003008F8" w:rsidRDefault="00B718F9">
            <w:r>
              <w:t>Equipment and inventory *</w:t>
            </w:r>
          </w:p>
        </w:tc>
      </w:tr>
      <w:tr w:rsidR="003008F8" w14:paraId="03B62E6B" w14:textId="77777777">
        <w:tc>
          <w:tcPr>
            <w:tcW w:w="792" w:type="dxa"/>
          </w:tcPr>
          <w:p w14:paraId="2A3E4B19" w14:textId="77777777" w:rsidR="003008F8" w:rsidRDefault="00B718F9">
            <w:r>
              <w:t>❍</w:t>
            </w:r>
            <w:r>
              <w:rPr>
                <w:sz w:val="20"/>
                <w:vertAlign w:val="subscript"/>
              </w:rPr>
              <w:t xml:space="preserve">   12</w:t>
            </w:r>
          </w:p>
        </w:tc>
        <w:tc>
          <w:tcPr>
            <w:tcW w:w="9288" w:type="dxa"/>
          </w:tcPr>
          <w:p w14:paraId="32D3D599" w14:textId="77777777" w:rsidR="003008F8" w:rsidRDefault="00B718F9">
            <w:r>
              <w:t>Purchasing software *</w:t>
            </w:r>
          </w:p>
        </w:tc>
      </w:tr>
      <w:tr w:rsidR="003008F8" w14:paraId="212D7602" w14:textId="77777777">
        <w:tc>
          <w:tcPr>
            <w:tcW w:w="792" w:type="dxa"/>
          </w:tcPr>
          <w:p w14:paraId="7F1F7E8E" w14:textId="77777777" w:rsidR="003008F8" w:rsidRDefault="00B718F9">
            <w:r>
              <w:t>❍</w:t>
            </w:r>
            <w:r>
              <w:rPr>
                <w:sz w:val="20"/>
                <w:vertAlign w:val="subscript"/>
              </w:rPr>
              <w:t xml:space="preserve">   97</w:t>
            </w:r>
          </w:p>
        </w:tc>
        <w:tc>
          <w:tcPr>
            <w:tcW w:w="9288" w:type="dxa"/>
          </w:tcPr>
          <w:p w14:paraId="76471CEC" w14:textId="77777777" w:rsidR="003008F8" w:rsidRDefault="00B718F9">
            <w:r>
              <w:t>Other (specify): __________________________________________________</w:t>
            </w:r>
          </w:p>
        </w:tc>
      </w:tr>
      <w:tr w:rsidR="003008F8" w14:paraId="019F813F" w14:textId="77777777">
        <w:tc>
          <w:tcPr>
            <w:tcW w:w="792" w:type="dxa"/>
          </w:tcPr>
          <w:p w14:paraId="6814F055" w14:textId="77777777" w:rsidR="003008F8" w:rsidRDefault="00B718F9">
            <w:r>
              <w:t>❍</w:t>
            </w:r>
            <w:r>
              <w:rPr>
                <w:sz w:val="20"/>
                <w:vertAlign w:val="subscript"/>
              </w:rPr>
              <w:t xml:space="preserve">   98</w:t>
            </w:r>
          </w:p>
        </w:tc>
        <w:tc>
          <w:tcPr>
            <w:tcW w:w="9288" w:type="dxa"/>
          </w:tcPr>
          <w:p w14:paraId="0654E345" w14:textId="77777777" w:rsidR="003008F8" w:rsidRDefault="00B718F9">
            <w:r>
              <w:t>Don't know</w:t>
            </w:r>
          </w:p>
        </w:tc>
      </w:tr>
      <w:tr w:rsidR="003008F8" w14:paraId="37DF25F8" w14:textId="77777777">
        <w:tc>
          <w:tcPr>
            <w:tcW w:w="792" w:type="dxa"/>
          </w:tcPr>
          <w:p w14:paraId="5F2E03AF" w14:textId="77777777" w:rsidR="003008F8" w:rsidRDefault="00B718F9">
            <w:r>
              <w:t>❍</w:t>
            </w:r>
            <w:r>
              <w:rPr>
                <w:sz w:val="20"/>
                <w:vertAlign w:val="subscript"/>
              </w:rPr>
              <w:t xml:space="preserve">   99</w:t>
            </w:r>
          </w:p>
        </w:tc>
        <w:tc>
          <w:tcPr>
            <w:tcW w:w="9288" w:type="dxa"/>
          </w:tcPr>
          <w:p w14:paraId="03503A74" w14:textId="77777777" w:rsidR="003008F8" w:rsidRDefault="00B718F9">
            <w:r>
              <w:t>Prefer not to answer</w:t>
            </w:r>
          </w:p>
        </w:tc>
      </w:tr>
    </w:tbl>
    <w:p w14:paraId="06C06CEC" w14:textId="77777777" w:rsidR="003008F8" w:rsidRDefault="00B718F9">
      <w:pPr>
        <w:spacing w:after="0"/>
      </w:pPr>
      <w:r>
        <w:rPr>
          <w:i/>
          <w:color w:val="A8A8A8"/>
          <w:sz w:val="20"/>
        </w:rPr>
        <w:t>Levels marked with * are randomized</w:t>
      </w:r>
    </w:p>
    <w:p w14:paraId="1F1F4B57" w14:textId="77777777" w:rsidR="003008F8" w:rsidRDefault="003008F8"/>
    <w:p w14:paraId="0E9A0587" w14:textId="77777777" w:rsidR="003008F8" w:rsidRDefault="00B718F9">
      <w:pPr>
        <w:keepNext/>
        <w:spacing w:after="40"/>
      </w:pPr>
      <w:r>
        <w:rPr>
          <w:b/>
        </w:rPr>
        <w:t>Q32</w:t>
      </w:r>
    </w:p>
    <w:p w14:paraId="45D2B301" w14:textId="77777777" w:rsidR="003008F8" w:rsidRDefault="00B718F9">
      <w:pPr>
        <w:keepNext/>
        <w:spacing w:after="0"/>
      </w:pPr>
      <w:r>
        <w:t xml:space="preserve">Where did you make your </w:t>
      </w:r>
      <w:r>
        <w:rPr>
          <w:b/>
        </w:rPr>
        <w:t>first sale</w:t>
      </w:r>
      <w:r>
        <w:t>?</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48C18F56" w14:textId="77777777">
        <w:tc>
          <w:tcPr>
            <w:tcW w:w="792" w:type="dxa"/>
          </w:tcPr>
          <w:p w14:paraId="3F2A1896" w14:textId="77777777" w:rsidR="003008F8" w:rsidRDefault="00B718F9">
            <w:r>
              <w:t>❍</w:t>
            </w:r>
            <w:r>
              <w:rPr>
                <w:sz w:val="20"/>
                <w:vertAlign w:val="subscript"/>
              </w:rPr>
              <w:t xml:space="preserve">   1</w:t>
            </w:r>
          </w:p>
        </w:tc>
        <w:tc>
          <w:tcPr>
            <w:tcW w:w="9288" w:type="dxa"/>
          </w:tcPr>
          <w:p w14:paraId="4CFE098F" w14:textId="77777777" w:rsidR="003008F8" w:rsidRDefault="00B718F9">
            <w:r>
              <w:t xml:space="preserve">My first sale was made </w:t>
            </w:r>
            <w:r>
              <w:rPr>
                <w:b/>
              </w:rPr>
              <w:t>on my website</w:t>
            </w:r>
          </w:p>
        </w:tc>
      </w:tr>
      <w:tr w:rsidR="003008F8" w14:paraId="6A937270" w14:textId="77777777">
        <w:tc>
          <w:tcPr>
            <w:tcW w:w="792" w:type="dxa"/>
          </w:tcPr>
          <w:p w14:paraId="44A4AEA8" w14:textId="77777777" w:rsidR="003008F8" w:rsidRDefault="00B718F9">
            <w:r>
              <w:t>❍</w:t>
            </w:r>
            <w:r>
              <w:rPr>
                <w:sz w:val="20"/>
                <w:vertAlign w:val="subscript"/>
              </w:rPr>
              <w:t xml:space="preserve">   2</w:t>
            </w:r>
          </w:p>
        </w:tc>
        <w:tc>
          <w:tcPr>
            <w:tcW w:w="9288" w:type="dxa"/>
          </w:tcPr>
          <w:p w14:paraId="7CCD49C1" w14:textId="77777777" w:rsidR="003008F8" w:rsidRDefault="00B718F9">
            <w:r>
              <w:t xml:space="preserve">My first sale was made </w:t>
            </w:r>
            <w:r>
              <w:rPr>
                <w:b/>
              </w:rPr>
              <w:t>on social media</w:t>
            </w:r>
          </w:p>
        </w:tc>
      </w:tr>
      <w:tr w:rsidR="003008F8" w14:paraId="5B5E4101" w14:textId="77777777">
        <w:tc>
          <w:tcPr>
            <w:tcW w:w="792" w:type="dxa"/>
          </w:tcPr>
          <w:p w14:paraId="359A204F" w14:textId="77777777" w:rsidR="003008F8" w:rsidRDefault="00B718F9">
            <w:r>
              <w:t>❍</w:t>
            </w:r>
            <w:r>
              <w:rPr>
                <w:sz w:val="20"/>
                <w:vertAlign w:val="subscript"/>
              </w:rPr>
              <w:t xml:space="preserve">   3</w:t>
            </w:r>
          </w:p>
        </w:tc>
        <w:tc>
          <w:tcPr>
            <w:tcW w:w="9288" w:type="dxa"/>
          </w:tcPr>
          <w:p w14:paraId="74D64692" w14:textId="77777777" w:rsidR="003008F8" w:rsidRDefault="00B718F9">
            <w:r>
              <w:t xml:space="preserve">My first sale was made </w:t>
            </w:r>
            <w:r>
              <w:rPr>
                <w:b/>
              </w:rPr>
              <w:t>in a physical location</w:t>
            </w:r>
          </w:p>
        </w:tc>
      </w:tr>
      <w:tr w:rsidR="003008F8" w14:paraId="00AA1B2E" w14:textId="77777777">
        <w:tc>
          <w:tcPr>
            <w:tcW w:w="792" w:type="dxa"/>
          </w:tcPr>
          <w:p w14:paraId="49F0A7D8" w14:textId="77777777" w:rsidR="003008F8" w:rsidRDefault="00B718F9">
            <w:r>
              <w:t>❍</w:t>
            </w:r>
            <w:r>
              <w:rPr>
                <w:sz w:val="20"/>
                <w:vertAlign w:val="subscript"/>
              </w:rPr>
              <w:t xml:space="preserve">   4</w:t>
            </w:r>
          </w:p>
        </w:tc>
        <w:tc>
          <w:tcPr>
            <w:tcW w:w="9288" w:type="dxa"/>
          </w:tcPr>
          <w:p w14:paraId="3063D333" w14:textId="77777777" w:rsidR="003008F8" w:rsidRDefault="00B718F9">
            <w:r>
              <w:t xml:space="preserve">My first sale was made </w:t>
            </w:r>
            <w:r>
              <w:rPr>
                <w:b/>
              </w:rPr>
              <w:t>at an in-person event</w:t>
            </w:r>
          </w:p>
        </w:tc>
      </w:tr>
      <w:tr w:rsidR="003008F8" w14:paraId="3AA0D65D" w14:textId="77777777">
        <w:tc>
          <w:tcPr>
            <w:tcW w:w="792" w:type="dxa"/>
          </w:tcPr>
          <w:p w14:paraId="18E16A69" w14:textId="77777777" w:rsidR="003008F8" w:rsidRDefault="00B718F9">
            <w:r>
              <w:t>❍</w:t>
            </w:r>
            <w:r>
              <w:rPr>
                <w:sz w:val="20"/>
                <w:vertAlign w:val="subscript"/>
              </w:rPr>
              <w:t xml:space="preserve">   5</w:t>
            </w:r>
          </w:p>
        </w:tc>
        <w:tc>
          <w:tcPr>
            <w:tcW w:w="9288" w:type="dxa"/>
          </w:tcPr>
          <w:p w14:paraId="1ABC088D" w14:textId="77777777" w:rsidR="003008F8" w:rsidRDefault="00B718F9">
            <w:r>
              <w:t xml:space="preserve">My first sale was made </w:t>
            </w:r>
            <w:r>
              <w:rPr>
                <w:b/>
              </w:rPr>
              <w:t>over the phone or email</w:t>
            </w:r>
          </w:p>
        </w:tc>
      </w:tr>
      <w:tr w:rsidR="003008F8" w14:paraId="23E0807B" w14:textId="77777777">
        <w:tc>
          <w:tcPr>
            <w:tcW w:w="792" w:type="dxa"/>
          </w:tcPr>
          <w:p w14:paraId="474C7468" w14:textId="77777777" w:rsidR="003008F8" w:rsidRDefault="00B718F9">
            <w:r>
              <w:t>❍</w:t>
            </w:r>
            <w:r>
              <w:rPr>
                <w:sz w:val="20"/>
                <w:vertAlign w:val="subscript"/>
              </w:rPr>
              <w:t xml:space="preserve">   6</w:t>
            </w:r>
          </w:p>
        </w:tc>
        <w:tc>
          <w:tcPr>
            <w:tcW w:w="9288" w:type="dxa"/>
          </w:tcPr>
          <w:p w14:paraId="5B1A8801" w14:textId="77777777" w:rsidR="003008F8" w:rsidRDefault="00B718F9">
            <w:r>
              <w:t xml:space="preserve">My first sale was made </w:t>
            </w:r>
            <w:r>
              <w:rPr>
                <w:b/>
              </w:rPr>
              <w:t>somewhere else</w:t>
            </w:r>
          </w:p>
        </w:tc>
      </w:tr>
      <w:tr w:rsidR="003008F8" w14:paraId="5A696663" w14:textId="77777777">
        <w:tc>
          <w:tcPr>
            <w:tcW w:w="792" w:type="dxa"/>
          </w:tcPr>
          <w:p w14:paraId="76ADBAA8" w14:textId="77777777" w:rsidR="003008F8" w:rsidRDefault="00B718F9">
            <w:r>
              <w:t>❍</w:t>
            </w:r>
            <w:r>
              <w:rPr>
                <w:sz w:val="20"/>
                <w:vertAlign w:val="subscript"/>
              </w:rPr>
              <w:t xml:space="preserve">   98</w:t>
            </w:r>
          </w:p>
        </w:tc>
        <w:tc>
          <w:tcPr>
            <w:tcW w:w="9288" w:type="dxa"/>
          </w:tcPr>
          <w:p w14:paraId="01DEC648" w14:textId="77777777" w:rsidR="003008F8" w:rsidRDefault="00B718F9">
            <w:r>
              <w:t>Don't know</w:t>
            </w:r>
          </w:p>
        </w:tc>
      </w:tr>
      <w:tr w:rsidR="003008F8" w14:paraId="616D6FDE" w14:textId="77777777">
        <w:tc>
          <w:tcPr>
            <w:tcW w:w="792" w:type="dxa"/>
          </w:tcPr>
          <w:p w14:paraId="1889C095" w14:textId="77777777" w:rsidR="003008F8" w:rsidRDefault="00B718F9">
            <w:r>
              <w:t>❍</w:t>
            </w:r>
            <w:r>
              <w:rPr>
                <w:sz w:val="20"/>
                <w:vertAlign w:val="subscript"/>
              </w:rPr>
              <w:t xml:space="preserve">   99</w:t>
            </w:r>
          </w:p>
        </w:tc>
        <w:tc>
          <w:tcPr>
            <w:tcW w:w="9288" w:type="dxa"/>
          </w:tcPr>
          <w:p w14:paraId="77ADCBB9" w14:textId="77777777" w:rsidR="003008F8" w:rsidRDefault="00B718F9">
            <w:r>
              <w:t>Prefer not to answer</w:t>
            </w:r>
          </w:p>
        </w:tc>
      </w:tr>
    </w:tbl>
    <w:p w14:paraId="3E6974A3" w14:textId="77777777" w:rsidR="003008F8" w:rsidRDefault="003008F8"/>
    <w:p w14:paraId="6EAC54A6" w14:textId="77777777" w:rsidR="003008F8" w:rsidRDefault="00B718F9">
      <w:pPr>
        <w:keepNext/>
        <w:spacing w:after="40"/>
      </w:pPr>
      <w:r>
        <w:rPr>
          <w:b/>
        </w:rPr>
        <w:t>Q33</w:t>
      </w:r>
    </w:p>
    <w:p w14:paraId="6438506D" w14:textId="77777777" w:rsidR="003008F8" w:rsidRDefault="00B718F9">
      <w:pPr>
        <w:keepNext/>
        <w:spacing w:after="0"/>
      </w:pPr>
      <w:r>
        <w:t>What was the total amount of capital needed to start your business or organization?</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435535B0" w14:textId="77777777">
        <w:tc>
          <w:tcPr>
            <w:tcW w:w="792" w:type="dxa"/>
          </w:tcPr>
          <w:p w14:paraId="5F7243A2" w14:textId="77777777" w:rsidR="003008F8" w:rsidRDefault="00B718F9">
            <w:r>
              <w:t>❍</w:t>
            </w:r>
            <w:r>
              <w:rPr>
                <w:sz w:val="20"/>
                <w:vertAlign w:val="subscript"/>
              </w:rPr>
              <w:t xml:space="preserve">   0</w:t>
            </w:r>
          </w:p>
        </w:tc>
        <w:tc>
          <w:tcPr>
            <w:tcW w:w="9288" w:type="dxa"/>
          </w:tcPr>
          <w:p w14:paraId="3D99761E" w14:textId="77777777" w:rsidR="003008F8" w:rsidRDefault="00B718F9">
            <w:r>
              <w:t>No start-up capital was needed</w:t>
            </w:r>
          </w:p>
        </w:tc>
      </w:tr>
      <w:tr w:rsidR="003008F8" w14:paraId="05359275" w14:textId="77777777">
        <w:tc>
          <w:tcPr>
            <w:tcW w:w="792" w:type="dxa"/>
          </w:tcPr>
          <w:p w14:paraId="36F98425" w14:textId="77777777" w:rsidR="003008F8" w:rsidRDefault="00B718F9">
            <w:r>
              <w:t>❍</w:t>
            </w:r>
            <w:r>
              <w:rPr>
                <w:sz w:val="20"/>
                <w:vertAlign w:val="subscript"/>
              </w:rPr>
              <w:t xml:space="preserve">   1</w:t>
            </w:r>
          </w:p>
        </w:tc>
        <w:tc>
          <w:tcPr>
            <w:tcW w:w="9288" w:type="dxa"/>
          </w:tcPr>
          <w:p w14:paraId="1D4F45CD" w14:textId="77777777" w:rsidR="003008F8" w:rsidRDefault="00B718F9">
            <w:r>
              <w:t>Less than $500</w:t>
            </w:r>
          </w:p>
        </w:tc>
      </w:tr>
      <w:tr w:rsidR="003008F8" w14:paraId="4CAD6E8A" w14:textId="77777777">
        <w:tc>
          <w:tcPr>
            <w:tcW w:w="792" w:type="dxa"/>
          </w:tcPr>
          <w:p w14:paraId="734042D4" w14:textId="77777777" w:rsidR="003008F8" w:rsidRDefault="00B718F9">
            <w:r>
              <w:t>❍</w:t>
            </w:r>
            <w:r>
              <w:rPr>
                <w:sz w:val="20"/>
                <w:vertAlign w:val="subscript"/>
              </w:rPr>
              <w:t xml:space="preserve">   2</w:t>
            </w:r>
          </w:p>
        </w:tc>
        <w:tc>
          <w:tcPr>
            <w:tcW w:w="9288" w:type="dxa"/>
          </w:tcPr>
          <w:p w14:paraId="0350C54B" w14:textId="77777777" w:rsidR="003008F8" w:rsidRDefault="00B718F9">
            <w:r>
              <w:t>$500-$1,000</w:t>
            </w:r>
          </w:p>
        </w:tc>
      </w:tr>
      <w:tr w:rsidR="003008F8" w14:paraId="3186909A" w14:textId="77777777">
        <w:tc>
          <w:tcPr>
            <w:tcW w:w="792" w:type="dxa"/>
          </w:tcPr>
          <w:p w14:paraId="347688FD" w14:textId="77777777" w:rsidR="003008F8" w:rsidRDefault="00B718F9">
            <w:r>
              <w:t>❍</w:t>
            </w:r>
            <w:r>
              <w:rPr>
                <w:sz w:val="20"/>
                <w:vertAlign w:val="subscript"/>
              </w:rPr>
              <w:t xml:space="preserve">   3</w:t>
            </w:r>
          </w:p>
        </w:tc>
        <w:tc>
          <w:tcPr>
            <w:tcW w:w="9288" w:type="dxa"/>
          </w:tcPr>
          <w:p w14:paraId="42722F1F" w14:textId="77777777" w:rsidR="003008F8" w:rsidRDefault="00B718F9">
            <w:r>
              <w:t>$1,001-$5,000</w:t>
            </w:r>
          </w:p>
        </w:tc>
      </w:tr>
      <w:tr w:rsidR="003008F8" w14:paraId="516A220D" w14:textId="77777777">
        <w:tc>
          <w:tcPr>
            <w:tcW w:w="792" w:type="dxa"/>
          </w:tcPr>
          <w:p w14:paraId="126643B5" w14:textId="77777777" w:rsidR="003008F8" w:rsidRDefault="00B718F9">
            <w:r>
              <w:t>❍</w:t>
            </w:r>
            <w:r>
              <w:rPr>
                <w:sz w:val="20"/>
                <w:vertAlign w:val="subscript"/>
              </w:rPr>
              <w:t xml:space="preserve">   4</w:t>
            </w:r>
          </w:p>
        </w:tc>
        <w:tc>
          <w:tcPr>
            <w:tcW w:w="9288" w:type="dxa"/>
          </w:tcPr>
          <w:p w14:paraId="78402F79" w14:textId="77777777" w:rsidR="003008F8" w:rsidRDefault="00B718F9">
            <w:r>
              <w:t>$5,001-$10,000</w:t>
            </w:r>
          </w:p>
        </w:tc>
      </w:tr>
      <w:tr w:rsidR="003008F8" w14:paraId="5A8F69D8" w14:textId="77777777">
        <w:tc>
          <w:tcPr>
            <w:tcW w:w="792" w:type="dxa"/>
          </w:tcPr>
          <w:p w14:paraId="6FA9388B" w14:textId="77777777" w:rsidR="003008F8" w:rsidRDefault="00B718F9">
            <w:r>
              <w:t>❍</w:t>
            </w:r>
            <w:r>
              <w:rPr>
                <w:sz w:val="20"/>
                <w:vertAlign w:val="subscript"/>
              </w:rPr>
              <w:t xml:space="preserve">   5</w:t>
            </w:r>
          </w:p>
        </w:tc>
        <w:tc>
          <w:tcPr>
            <w:tcW w:w="9288" w:type="dxa"/>
          </w:tcPr>
          <w:p w14:paraId="49EB14F2" w14:textId="77777777" w:rsidR="003008F8" w:rsidRDefault="00B718F9">
            <w:r>
              <w:t>$10,001-$25,000</w:t>
            </w:r>
          </w:p>
        </w:tc>
      </w:tr>
      <w:tr w:rsidR="003008F8" w14:paraId="219DC245" w14:textId="77777777">
        <w:tc>
          <w:tcPr>
            <w:tcW w:w="792" w:type="dxa"/>
          </w:tcPr>
          <w:p w14:paraId="4ADC6CD1" w14:textId="77777777" w:rsidR="003008F8" w:rsidRDefault="00B718F9">
            <w:r>
              <w:t>❍</w:t>
            </w:r>
            <w:r>
              <w:rPr>
                <w:sz w:val="20"/>
                <w:vertAlign w:val="subscript"/>
              </w:rPr>
              <w:t xml:space="preserve">   6</w:t>
            </w:r>
          </w:p>
        </w:tc>
        <w:tc>
          <w:tcPr>
            <w:tcW w:w="9288" w:type="dxa"/>
          </w:tcPr>
          <w:p w14:paraId="0547769B" w14:textId="77777777" w:rsidR="003008F8" w:rsidRDefault="00B718F9">
            <w:r>
              <w:t>$25,001-$50,000</w:t>
            </w:r>
          </w:p>
        </w:tc>
      </w:tr>
      <w:tr w:rsidR="003008F8" w14:paraId="054674C7" w14:textId="77777777">
        <w:tc>
          <w:tcPr>
            <w:tcW w:w="792" w:type="dxa"/>
          </w:tcPr>
          <w:p w14:paraId="3C32A01E" w14:textId="77777777" w:rsidR="003008F8" w:rsidRDefault="00B718F9">
            <w:r>
              <w:t>❍</w:t>
            </w:r>
            <w:r>
              <w:rPr>
                <w:sz w:val="20"/>
                <w:vertAlign w:val="subscript"/>
              </w:rPr>
              <w:t xml:space="preserve">   7</w:t>
            </w:r>
          </w:p>
        </w:tc>
        <w:tc>
          <w:tcPr>
            <w:tcW w:w="9288" w:type="dxa"/>
          </w:tcPr>
          <w:p w14:paraId="7D356A93" w14:textId="77777777" w:rsidR="003008F8" w:rsidRDefault="00B718F9">
            <w:r>
              <w:t>More than $50,000</w:t>
            </w:r>
          </w:p>
        </w:tc>
      </w:tr>
      <w:tr w:rsidR="003008F8" w14:paraId="14375527" w14:textId="77777777">
        <w:tc>
          <w:tcPr>
            <w:tcW w:w="792" w:type="dxa"/>
          </w:tcPr>
          <w:p w14:paraId="7AFAB501" w14:textId="77777777" w:rsidR="003008F8" w:rsidRDefault="00B718F9">
            <w:r>
              <w:t>❍</w:t>
            </w:r>
            <w:r>
              <w:rPr>
                <w:sz w:val="20"/>
                <w:vertAlign w:val="subscript"/>
              </w:rPr>
              <w:t xml:space="preserve">   98</w:t>
            </w:r>
          </w:p>
        </w:tc>
        <w:tc>
          <w:tcPr>
            <w:tcW w:w="9288" w:type="dxa"/>
          </w:tcPr>
          <w:p w14:paraId="7EFEE8D6" w14:textId="77777777" w:rsidR="003008F8" w:rsidRDefault="00B718F9">
            <w:r>
              <w:t>Don't know</w:t>
            </w:r>
            <w:r>
              <w:rPr>
                <w:i/>
                <w:color w:val="A8A8A8"/>
                <w:sz w:val="20"/>
              </w:rPr>
              <w:tab/>
              <w:t>(Exclusive)</w:t>
            </w:r>
          </w:p>
        </w:tc>
      </w:tr>
      <w:tr w:rsidR="003008F8" w14:paraId="0F2F6A3E" w14:textId="77777777">
        <w:tc>
          <w:tcPr>
            <w:tcW w:w="792" w:type="dxa"/>
          </w:tcPr>
          <w:p w14:paraId="29CA72F0" w14:textId="77777777" w:rsidR="003008F8" w:rsidRDefault="00B718F9">
            <w:r>
              <w:t>❍</w:t>
            </w:r>
            <w:r>
              <w:rPr>
                <w:sz w:val="20"/>
                <w:vertAlign w:val="subscript"/>
              </w:rPr>
              <w:t xml:space="preserve">   99</w:t>
            </w:r>
          </w:p>
        </w:tc>
        <w:tc>
          <w:tcPr>
            <w:tcW w:w="9288" w:type="dxa"/>
          </w:tcPr>
          <w:p w14:paraId="56A83CC0" w14:textId="77777777" w:rsidR="003008F8" w:rsidRDefault="00B718F9">
            <w:r>
              <w:t>Prefer not to answer</w:t>
            </w:r>
          </w:p>
        </w:tc>
      </w:tr>
    </w:tbl>
    <w:p w14:paraId="290B93DB" w14:textId="77777777" w:rsidR="003008F8" w:rsidRDefault="003008F8"/>
    <w:p w14:paraId="3C340F67" w14:textId="77777777" w:rsidR="003008F8" w:rsidRDefault="00B718F9">
      <w:pPr>
        <w:keepNext/>
        <w:spacing w:after="40"/>
      </w:pPr>
      <w:r>
        <w:rPr>
          <w:b/>
        </w:rPr>
        <w:t>Q34</w:t>
      </w:r>
      <w:r>
        <w:rPr>
          <w:i/>
          <w:sz w:val="20"/>
        </w:rPr>
        <w:tab/>
        <w:t>Show if Q25 not no capital (Q33 != 0)</w:t>
      </w:r>
    </w:p>
    <w:p w14:paraId="343FA9E7" w14:textId="77777777" w:rsidR="003008F8" w:rsidRDefault="00B718F9">
      <w:pPr>
        <w:keepNext/>
        <w:spacing w:after="0"/>
      </w:pPr>
      <w:r>
        <w:t>On a scale of 1 (very easy) to 7 (very hard), how easy or hard was it for you to access the capital you needed to start your business?</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40DCB736" w14:textId="77777777">
        <w:tc>
          <w:tcPr>
            <w:tcW w:w="792" w:type="dxa"/>
          </w:tcPr>
          <w:p w14:paraId="0965C156" w14:textId="77777777" w:rsidR="003008F8" w:rsidRDefault="00B718F9">
            <w:r>
              <w:t>❍</w:t>
            </w:r>
            <w:r>
              <w:rPr>
                <w:sz w:val="20"/>
                <w:vertAlign w:val="subscript"/>
              </w:rPr>
              <w:t xml:space="preserve">   1</w:t>
            </w:r>
          </w:p>
        </w:tc>
        <w:tc>
          <w:tcPr>
            <w:tcW w:w="9288" w:type="dxa"/>
          </w:tcPr>
          <w:p w14:paraId="1FB6BF7C" w14:textId="77777777" w:rsidR="003008F8" w:rsidRDefault="00B718F9">
            <w:r>
              <w:t>1 - Very easy</w:t>
            </w:r>
          </w:p>
        </w:tc>
      </w:tr>
      <w:tr w:rsidR="003008F8" w14:paraId="2A7024ED" w14:textId="77777777">
        <w:tc>
          <w:tcPr>
            <w:tcW w:w="792" w:type="dxa"/>
          </w:tcPr>
          <w:p w14:paraId="6E6D712D" w14:textId="77777777" w:rsidR="003008F8" w:rsidRDefault="00B718F9">
            <w:r>
              <w:t>❍</w:t>
            </w:r>
            <w:r>
              <w:rPr>
                <w:sz w:val="20"/>
                <w:vertAlign w:val="subscript"/>
              </w:rPr>
              <w:t xml:space="preserve">   2</w:t>
            </w:r>
          </w:p>
        </w:tc>
        <w:tc>
          <w:tcPr>
            <w:tcW w:w="9288" w:type="dxa"/>
          </w:tcPr>
          <w:p w14:paraId="779BAE06" w14:textId="77777777" w:rsidR="003008F8" w:rsidRDefault="00B718F9">
            <w:r>
              <w:t>2</w:t>
            </w:r>
          </w:p>
        </w:tc>
      </w:tr>
      <w:tr w:rsidR="003008F8" w14:paraId="23927A86" w14:textId="77777777">
        <w:tc>
          <w:tcPr>
            <w:tcW w:w="792" w:type="dxa"/>
          </w:tcPr>
          <w:p w14:paraId="2B455E9B" w14:textId="77777777" w:rsidR="003008F8" w:rsidRDefault="00B718F9">
            <w:r>
              <w:t>❍</w:t>
            </w:r>
            <w:r>
              <w:rPr>
                <w:sz w:val="20"/>
                <w:vertAlign w:val="subscript"/>
              </w:rPr>
              <w:t xml:space="preserve">   3</w:t>
            </w:r>
          </w:p>
        </w:tc>
        <w:tc>
          <w:tcPr>
            <w:tcW w:w="9288" w:type="dxa"/>
          </w:tcPr>
          <w:p w14:paraId="1F4B373A" w14:textId="77777777" w:rsidR="003008F8" w:rsidRDefault="00B718F9">
            <w:r>
              <w:t>3</w:t>
            </w:r>
          </w:p>
        </w:tc>
      </w:tr>
      <w:tr w:rsidR="003008F8" w14:paraId="56634254" w14:textId="77777777">
        <w:tc>
          <w:tcPr>
            <w:tcW w:w="792" w:type="dxa"/>
          </w:tcPr>
          <w:p w14:paraId="457320F9" w14:textId="77777777" w:rsidR="003008F8" w:rsidRDefault="00B718F9">
            <w:r>
              <w:t>❍</w:t>
            </w:r>
            <w:r>
              <w:rPr>
                <w:sz w:val="20"/>
                <w:vertAlign w:val="subscript"/>
              </w:rPr>
              <w:t xml:space="preserve">   4</w:t>
            </w:r>
          </w:p>
        </w:tc>
        <w:tc>
          <w:tcPr>
            <w:tcW w:w="9288" w:type="dxa"/>
          </w:tcPr>
          <w:p w14:paraId="6CC4D66F" w14:textId="77777777" w:rsidR="003008F8" w:rsidRDefault="00B718F9">
            <w:r>
              <w:t>4 - Moderate</w:t>
            </w:r>
          </w:p>
        </w:tc>
      </w:tr>
      <w:tr w:rsidR="003008F8" w14:paraId="5BAA5485" w14:textId="77777777">
        <w:tc>
          <w:tcPr>
            <w:tcW w:w="792" w:type="dxa"/>
          </w:tcPr>
          <w:p w14:paraId="38F480D5" w14:textId="77777777" w:rsidR="003008F8" w:rsidRDefault="00B718F9">
            <w:r>
              <w:t>❍</w:t>
            </w:r>
            <w:r>
              <w:rPr>
                <w:sz w:val="20"/>
                <w:vertAlign w:val="subscript"/>
              </w:rPr>
              <w:t xml:space="preserve">   5</w:t>
            </w:r>
          </w:p>
        </w:tc>
        <w:tc>
          <w:tcPr>
            <w:tcW w:w="9288" w:type="dxa"/>
          </w:tcPr>
          <w:p w14:paraId="16FF4FEF" w14:textId="77777777" w:rsidR="003008F8" w:rsidRDefault="00B718F9">
            <w:r>
              <w:t>5</w:t>
            </w:r>
          </w:p>
        </w:tc>
      </w:tr>
      <w:tr w:rsidR="003008F8" w14:paraId="526DA72F" w14:textId="77777777">
        <w:tc>
          <w:tcPr>
            <w:tcW w:w="792" w:type="dxa"/>
          </w:tcPr>
          <w:p w14:paraId="30796435" w14:textId="77777777" w:rsidR="003008F8" w:rsidRDefault="00B718F9">
            <w:r>
              <w:t>❍</w:t>
            </w:r>
            <w:r>
              <w:rPr>
                <w:sz w:val="20"/>
                <w:vertAlign w:val="subscript"/>
              </w:rPr>
              <w:t xml:space="preserve">   6</w:t>
            </w:r>
          </w:p>
        </w:tc>
        <w:tc>
          <w:tcPr>
            <w:tcW w:w="9288" w:type="dxa"/>
          </w:tcPr>
          <w:p w14:paraId="3C0622B1" w14:textId="77777777" w:rsidR="003008F8" w:rsidRDefault="00B718F9">
            <w:r>
              <w:t>6</w:t>
            </w:r>
          </w:p>
        </w:tc>
      </w:tr>
      <w:tr w:rsidR="003008F8" w14:paraId="04FEBB02" w14:textId="77777777">
        <w:tc>
          <w:tcPr>
            <w:tcW w:w="792" w:type="dxa"/>
          </w:tcPr>
          <w:p w14:paraId="53B38978" w14:textId="77777777" w:rsidR="003008F8" w:rsidRDefault="00B718F9">
            <w:r>
              <w:t>❍</w:t>
            </w:r>
            <w:r>
              <w:rPr>
                <w:sz w:val="20"/>
                <w:vertAlign w:val="subscript"/>
              </w:rPr>
              <w:t xml:space="preserve">   7</w:t>
            </w:r>
          </w:p>
        </w:tc>
        <w:tc>
          <w:tcPr>
            <w:tcW w:w="9288" w:type="dxa"/>
          </w:tcPr>
          <w:p w14:paraId="29ADA0CE" w14:textId="77777777" w:rsidR="003008F8" w:rsidRDefault="00B718F9">
            <w:r>
              <w:t>7 - Very difficult</w:t>
            </w:r>
          </w:p>
        </w:tc>
      </w:tr>
      <w:tr w:rsidR="003008F8" w14:paraId="20F98EB0" w14:textId="77777777">
        <w:tc>
          <w:tcPr>
            <w:tcW w:w="792" w:type="dxa"/>
          </w:tcPr>
          <w:p w14:paraId="3B58E9BC" w14:textId="77777777" w:rsidR="003008F8" w:rsidRDefault="00B718F9">
            <w:r>
              <w:t>❍</w:t>
            </w:r>
            <w:r>
              <w:rPr>
                <w:sz w:val="20"/>
                <w:vertAlign w:val="subscript"/>
              </w:rPr>
              <w:t xml:space="preserve">   98</w:t>
            </w:r>
          </w:p>
        </w:tc>
        <w:tc>
          <w:tcPr>
            <w:tcW w:w="9288" w:type="dxa"/>
          </w:tcPr>
          <w:p w14:paraId="5D0B9900" w14:textId="77777777" w:rsidR="003008F8" w:rsidRDefault="00B718F9">
            <w:r>
              <w:t>Don’t know</w:t>
            </w:r>
          </w:p>
        </w:tc>
      </w:tr>
      <w:tr w:rsidR="003008F8" w14:paraId="428A83FA" w14:textId="77777777">
        <w:tc>
          <w:tcPr>
            <w:tcW w:w="792" w:type="dxa"/>
          </w:tcPr>
          <w:p w14:paraId="20E3A8D1" w14:textId="77777777" w:rsidR="003008F8" w:rsidRDefault="00B718F9">
            <w:r>
              <w:t>❍</w:t>
            </w:r>
            <w:r>
              <w:rPr>
                <w:sz w:val="20"/>
                <w:vertAlign w:val="subscript"/>
              </w:rPr>
              <w:t xml:space="preserve">   99</w:t>
            </w:r>
          </w:p>
        </w:tc>
        <w:tc>
          <w:tcPr>
            <w:tcW w:w="9288" w:type="dxa"/>
          </w:tcPr>
          <w:p w14:paraId="58D01A37" w14:textId="77777777" w:rsidR="003008F8" w:rsidRDefault="00B718F9">
            <w:r>
              <w:t>Prefer not to answer</w:t>
            </w:r>
          </w:p>
        </w:tc>
      </w:tr>
    </w:tbl>
    <w:p w14:paraId="56F5D90C" w14:textId="77777777" w:rsidR="003008F8" w:rsidRDefault="003008F8"/>
    <w:p w14:paraId="30948949" w14:textId="77777777" w:rsidR="003008F8" w:rsidRDefault="00B718F9">
      <w:pPr>
        <w:keepNext/>
        <w:spacing w:after="220"/>
      </w:pPr>
      <w:r>
        <w:rPr>
          <w:b/>
          <w:sz w:val="28"/>
          <w:highlight w:val="lightGray"/>
        </w:rPr>
        <w:t>Page Income and employment afforded by the business</w:t>
      </w:r>
    </w:p>
    <w:p w14:paraId="4D638CE3" w14:textId="77777777" w:rsidR="003008F8" w:rsidRDefault="00B718F9">
      <w:pPr>
        <w:keepNext/>
        <w:spacing w:after="40"/>
      </w:pPr>
      <w:r>
        <w:rPr>
          <w:b/>
        </w:rPr>
        <w:t>Q35</w:t>
      </w:r>
    </w:p>
    <w:p w14:paraId="7F20B25C" w14:textId="77777777" w:rsidR="003008F8" w:rsidRDefault="00B718F9">
      <w:pPr>
        <w:keepNext/>
        <w:spacing w:after="0"/>
      </w:pPr>
      <w:r>
        <w:t>Do activities related to this website provide a source of income for you?</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3C0E99A2" w14:textId="77777777">
        <w:tc>
          <w:tcPr>
            <w:tcW w:w="792" w:type="dxa"/>
          </w:tcPr>
          <w:p w14:paraId="246761B8" w14:textId="77777777" w:rsidR="003008F8" w:rsidRDefault="00B718F9">
            <w:r>
              <w:t>❍</w:t>
            </w:r>
            <w:r>
              <w:rPr>
                <w:sz w:val="20"/>
                <w:vertAlign w:val="subscript"/>
              </w:rPr>
              <w:t xml:space="preserve">   1</w:t>
            </w:r>
          </w:p>
        </w:tc>
        <w:tc>
          <w:tcPr>
            <w:tcW w:w="9288" w:type="dxa"/>
          </w:tcPr>
          <w:p w14:paraId="2D1C91B5" w14:textId="77777777" w:rsidR="003008F8" w:rsidRDefault="00B718F9">
            <w:r>
              <w:t>Yes, my main source of income</w:t>
            </w:r>
          </w:p>
        </w:tc>
      </w:tr>
      <w:tr w:rsidR="003008F8" w14:paraId="2953097E" w14:textId="77777777">
        <w:tc>
          <w:tcPr>
            <w:tcW w:w="792" w:type="dxa"/>
          </w:tcPr>
          <w:p w14:paraId="17289D44" w14:textId="77777777" w:rsidR="003008F8" w:rsidRDefault="00B718F9">
            <w:r>
              <w:t>❍</w:t>
            </w:r>
            <w:r>
              <w:rPr>
                <w:sz w:val="20"/>
                <w:vertAlign w:val="subscript"/>
              </w:rPr>
              <w:t xml:space="preserve">   2</w:t>
            </w:r>
          </w:p>
        </w:tc>
        <w:tc>
          <w:tcPr>
            <w:tcW w:w="9288" w:type="dxa"/>
          </w:tcPr>
          <w:p w14:paraId="0C260323" w14:textId="77777777" w:rsidR="003008F8" w:rsidRDefault="00B718F9">
            <w:r>
              <w:t>Yes, a supplemental source of income</w:t>
            </w:r>
          </w:p>
        </w:tc>
      </w:tr>
      <w:tr w:rsidR="003008F8" w14:paraId="708EF271" w14:textId="77777777">
        <w:tc>
          <w:tcPr>
            <w:tcW w:w="792" w:type="dxa"/>
          </w:tcPr>
          <w:p w14:paraId="719FEDF4" w14:textId="77777777" w:rsidR="003008F8" w:rsidRDefault="00B718F9">
            <w:r>
              <w:t>❍</w:t>
            </w:r>
            <w:r>
              <w:rPr>
                <w:sz w:val="20"/>
                <w:vertAlign w:val="subscript"/>
              </w:rPr>
              <w:t xml:space="preserve">   3</w:t>
            </w:r>
          </w:p>
        </w:tc>
        <w:tc>
          <w:tcPr>
            <w:tcW w:w="9288" w:type="dxa"/>
          </w:tcPr>
          <w:p w14:paraId="1F7898E9" w14:textId="77777777" w:rsidR="003008F8" w:rsidRDefault="00B718F9">
            <w:r>
              <w:t>No, I do not receive any income related to this website</w:t>
            </w:r>
          </w:p>
        </w:tc>
      </w:tr>
      <w:tr w:rsidR="003008F8" w14:paraId="6E7B0ED9" w14:textId="77777777">
        <w:tc>
          <w:tcPr>
            <w:tcW w:w="792" w:type="dxa"/>
          </w:tcPr>
          <w:p w14:paraId="36F7C40D" w14:textId="77777777" w:rsidR="003008F8" w:rsidRDefault="00B718F9">
            <w:r>
              <w:t>❍</w:t>
            </w:r>
            <w:r>
              <w:rPr>
                <w:sz w:val="20"/>
                <w:vertAlign w:val="subscript"/>
              </w:rPr>
              <w:t xml:space="preserve">   98</w:t>
            </w:r>
          </w:p>
        </w:tc>
        <w:tc>
          <w:tcPr>
            <w:tcW w:w="9288" w:type="dxa"/>
          </w:tcPr>
          <w:p w14:paraId="5A28E8E2" w14:textId="77777777" w:rsidR="003008F8" w:rsidRDefault="00B718F9">
            <w:r>
              <w:t>Don't know</w:t>
            </w:r>
          </w:p>
        </w:tc>
      </w:tr>
      <w:tr w:rsidR="003008F8" w14:paraId="6680BB87" w14:textId="77777777">
        <w:tc>
          <w:tcPr>
            <w:tcW w:w="792" w:type="dxa"/>
          </w:tcPr>
          <w:p w14:paraId="01F5987E" w14:textId="77777777" w:rsidR="003008F8" w:rsidRDefault="00B718F9">
            <w:r>
              <w:t>❍</w:t>
            </w:r>
            <w:r>
              <w:rPr>
                <w:sz w:val="20"/>
                <w:vertAlign w:val="subscript"/>
              </w:rPr>
              <w:t xml:space="preserve">   99</w:t>
            </w:r>
          </w:p>
        </w:tc>
        <w:tc>
          <w:tcPr>
            <w:tcW w:w="9288" w:type="dxa"/>
          </w:tcPr>
          <w:p w14:paraId="45E7BE6A" w14:textId="77777777" w:rsidR="003008F8" w:rsidRDefault="00B718F9">
            <w:r>
              <w:t>Prefer not to answer</w:t>
            </w:r>
          </w:p>
        </w:tc>
      </w:tr>
    </w:tbl>
    <w:p w14:paraId="73A724C6" w14:textId="77777777" w:rsidR="003008F8" w:rsidRDefault="003008F8"/>
    <w:p w14:paraId="6E3AADFF" w14:textId="77777777" w:rsidR="003008F8" w:rsidRDefault="00B718F9">
      <w:pPr>
        <w:keepNext/>
        <w:spacing w:after="40"/>
      </w:pPr>
      <w:r>
        <w:rPr>
          <w:b/>
        </w:rPr>
        <w:t>Q36</w:t>
      </w:r>
      <w:r>
        <w:rPr>
          <w:i/>
          <w:sz w:val="20"/>
        </w:rPr>
        <w:tab/>
        <w:t>Show if q9 yes main (Q35 = 1)</w:t>
      </w:r>
    </w:p>
    <w:p w14:paraId="5C320965" w14:textId="77777777" w:rsidR="003008F8" w:rsidRDefault="00B718F9">
      <w:pPr>
        <w:keepNext/>
        <w:spacing w:after="0"/>
      </w:pPr>
      <w:r>
        <w:t>Prior to being your main source of income, was this business previously a supplemental source of income?</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345FFB41" w14:textId="77777777">
        <w:tc>
          <w:tcPr>
            <w:tcW w:w="792" w:type="dxa"/>
          </w:tcPr>
          <w:p w14:paraId="069F47FA" w14:textId="77777777" w:rsidR="003008F8" w:rsidRDefault="00B718F9">
            <w:r>
              <w:t>❍</w:t>
            </w:r>
            <w:r>
              <w:rPr>
                <w:sz w:val="20"/>
                <w:vertAlign w:val="subscript"/>
              </w:rPr>
              <w:t xml:space="preserve">   1</w:t>
            </w:r>
          </w:p>
        </w:tc>
        <w:tc>
          <w:tcPr>
            <w:tcW w:w="9288" w:type="dxa"/>
          </w:tcPr>
          <w:p w14:paraId="279904F5" w14:textId="77777777" w:rsidR="003008F8" w:rsidRDefault="00B718F9">
            <w:r>
              <w:t>Yes</w:t>
            </w:r>
          </w:p>
        </w:tc>
      </w:tr>
      <w:tr w:rsidR="003008F8" w14:paraId="57B5F9DD" w14:textId="77777777">
        <w:tc>
          <w:tcPr>
            <w:tcW w:w="792" w:type="dxa"/>
          </w:tcPr>
          <w:p w14:paraId="6136B4B1" w14:textId="77777777" w:rsidR="003008F8" w:rsidRDefault="00B718F9">
            <w:r>
              <w:t>❍</w:t>
            </w:r>
            <w:r>
              <w:rPr>
                <w:sz w:val="20"/>
                <w:vertAlign w:val="subscript"/>
              </w:rPr>
              <w:t xml:space="preserve">   2</w:t>
            </w:r>
          </w:p>
        </w:tc>
        <w:tc>
          <w:tcPr>
            <w:tcW w:w="9288" w:type="dxa"/>
          </w:tcPr>
          <w:p w14:paraId="0ABEE077" w14:textId="77777777" w:rsidR="003008F8" w:rsidRDefault="00B718F9">
            <w:r>
              <w:t>No</w:t>
            </w:r>
          </w:p>
        </w:tc>
      </w:tr>
      <w:tr w:rsidR="003008F8" w14:paraId="66FAEDB7" w14:textId="77777777">
        <w:tc>
          <w:tcPr>
            <w:tcW w:w="792" w:type="dxa"/>
          </w:tcPr>
          <w:p w14:paraId="7B3F7BCF" w14:textId="77777777" w:rsidR="003008F8" w:rsidRDefault="00B718F9">
            <w:r>
              <w:t>❍</w:t>
            </w:r>
            <w:r>
              <w:rPr>
                <w:sz w:val="20"/>
                <w:vertAlign w:val="subscript"/>
              </w:rPr>
              <w:t xml:space="preserve">   98</w:t>
            </w:r>
          </w:p>
        </w:tc>
        <w:tc>
          <w:tcPr>
            <w:tcW w:w="9288" w:type="dxa"/>
          </w:tcPr>
          <w:p w14:paraId="4D7D9CF3" w14:textId="77777777" w:rsidR="003008F8" w:rsidRDefault="00B718F9">
            <w:r>
              <w:t>Don’t know</w:t>
            </w:r>
          </w:p>
        </w:tc>
      </w:tr>
      <w:tr w:rsidR="003008F8" w14:paraId="4BDB55B2" w14:textId="77777777">
        <w:tc>
          <w:tcPr>
            <w:tcW w:w="792" w:type="dxa"/>
          </w:tcPr>
          <w:p w14:paraId="437E84B5" w14:textId="77777777" w:rsidR="003008F8" w:rsidRDefault="00B718F9">
            <w:r>
              <w:t>❍</w:t>
            </w:r>
            <w:r>
              <w:rPr>
                <w:sz w:val="20"/>
                <w:vertAlign w:val="subscript"/>
              </w:rPr>
              <w:t xml:space="preserve">   99</w:t>
            </w:r>
          </w:p>
        </w:tc>
        <w:tc>
          <w:tcPr>
            <w:tcW w:w="9288" w:type="dxa"/>
          </w:tcPr>
          <w:p w14:paraId="67B5FDED" w14:textId="77777777" w:rsidR="003008F8" w:rsidRDefault="00B718F9">
            <w:r>
              <w:t>Prefer not to answer</w:t>
            </w:r>
          </w:p>
        </w:tc>
      </w:tr>
    </w:tbl>
    <w:p w14:paraId="38737D62" w14:textId="77777777" w:rsidR="003008F8" w:rsidRDefault="003008F8"/>
    <w:p w14:paraId="419DEBC6" w14:textId="77777777" w:rsidR="003008F8" w:rsidRDefault="00B718F9">
      <w:pPr>
        <w:keepNext/>
        <w:spacing w:after="40"/>
      </w:pPr>
      <w:r>
        <w:rPr>
          <w:b/>
        </w:rPr>
        <w:t>Q37</w:t>
      </w:r>
      <w:r>
        <w:rPr>
          <w:i/>
          <w:sz w:val="20"/>
        </w:rPr>
        <w:tab/>
        <w:t>Show if q9 yes supp (Q35 = 2)</w:t>
      </w:r>
    </w:p>
    <w:p w14:paraId="626AD63B" w14:textId="77777777" w:rsidR="003008F8" w:rsidRDefault="00B718F9">
      <w:pPr>
        <w:keepNext/>
        <w:spacing w:after="0"/>
      </w:pPr>
      <w:r>
        <w:t>At any time was this business previously your main source of income?</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0F87D41D" w14:textId="77777777">
        <w:tc>
          <w:tcPr>
            <w:tcW w:w="792" w:type="dxa"/>
          </w:tcPr>
          <w:p w14:paraId="37A98454" w14:textId="77777777" w:rsidR="003008F8" w:rsidRDefault="00B718F9">
            <w:r>
              <w:t>❍</w:t>
            </w:r>
            <w:r>
              <w:rPr>
                <w:sz w:val="20"/>
                <w:vertAlign w:val="subscript"/>
              </w:rPr>
              <w:t xml:space="preserve">   1</w:t>
            </w:r>
          </w:p>
        </w:tc>
        <w:tc>
          <w:tcPr>
            <w:tcW w:w="9288" w:type="dxa"/>
          </w:tcPr>
          <w:p w14:paraId="7D465DC2" w14:textId="77777777" w:rsidR="003008F8" w:rsidRDefault="00B718F9">
            <w:r>
              <w:t>Yes</w:t>
            </w:r>
          </w:p>
        </w:tc>
      </w:tr>
      <w:tr w:rsidR="003008F8" w14:paraId="0F4FA54E" w14:textId="77777777">
        <w:tc>
          <w:tcPr>
            <w:tcW w:w="792" w:type="dxa"/>
          </w:tcPr>
          <w:p w14:paraId="68E12118" w14:textId="77777777" w:rsidR="003008F8" w:rsidRDefault="00B718F9">
            <w:r>
              <w:t>❍</w:t>
            </w:r>
            <w:r>
              <w:rPr>
                <w:sz w:val="20"/>
                <w:vertAlign w:val="subscript"/>
              </w:rPr>
              <w:t xml:space="preserve">   2</w:t>
            </w:r>
          </w:p>
        </w:tc>
        <w:tc>
          <w:tcPr>
            <w:tcW w:w="9288" w:type="dxa"/>
          </w:tcPr>
          <w:p w14:paraId="1FBF7747" w14:textId="77777777" w:rsidR="003008F8" w:rsidRDefault="00B718F9">
            <w:r>
              <w:t>No</w:t>
            </w:r>
          </w:p>
        </w:tc>
      </w:tr>
      <w:tr w:rsidR="003008F8" w14:paraId="5D979286" w14:textId="77777777">
        <w:tc>
          <w:tcPr>
            <w:tcW w:w="792" w:type="dxa"/>
          </w:tcPr>
          <w:p w14:paraId="7D8551E3" w14:textId="77777777" w:rsidR="003008F8" w:rsidRDefault="00B718F9">
            <w:r>
              <w:t>❍</w:t>
            </w:r>
            <w:r>
              <w:rPr>
                <w:sz w:val="20"/>
                <w:vertAlign w:val="subscript"/>
              </w:rPr>
              <w:t xml:space="preserve">   98</w:t>
            </w:r>
          </w:p>
        </w:tc>
        <w:tc>
          <w:tcPr>
            <w:tcW w:w="9288" w:type="dxa"/>
          </w:tcPr>
          <w:p w14:paraId="7EA36646" w14:textId="77777777" w:rsidR="003008F8" w:rsidRDefault="00B718F9">
            <w:r>
              <w:t>Don’t know</w:t>
            </w:r>
          </w:p>
        </w:tc>
      </w:tr>
      <w:tr w:rsidR="003008F8" w14:paraId="5B72C24F" w14:textId="77777777">
        <w:tc>
          <w:tcPr>
            <w:tcW w:w="792" w:type="dxa"/>
          </w:tcPr>
          <w:p w14:paraId="1ADD0BB4" w14:textId="77777777" w:rsidR="003008F8" w:rsidRDefault="00B718F9">
            <w:r>
              <w:t>❍</w:t>
            </w:r>
            <w:r>
              <w:rPr>
                <w:sz w:val="20"/>
                <w:vertAlign w:val="subscript"/>
              </w:rPr>
              <w:t xml:space="preserve">   99</w:t>
            </w:r>
          </w:p>
        </w:tc>
        <w:tc>
          <w:tcPr>
            <w:tcW w:w="9288" w:type="dxa"/>
          </w:tcPr>
          <w:p w14:paraId="2D16B6E2" w14:textId="77777777" w:rsidR="003008F8" w:rsidRDefault="00B718F9">
            <w:r>
              <w:t>Prefer not to answer</w:t>
            </w:r>
          </w:p>
        </w:tc>
      </w:tr>
    </w:tbl>
    <w:p w14:paraId="5C95321B" w14:textId="77777777" w:rsidR="003008F8" w:rsidRDefault="003008F8"/>
    <w:p w14:paraId="62B014BE" w14:textId="77777777" w:rsidR="003008F8" w:rsidRDefault="00B718F9">
      <w:pPr>
        <w:keepNext/>
        <w:spacing w:after="40"/>
      </w:pPr>
      <w:r>
        <w:rPr>
          <w:b/>
        </w:rPr>
        <w:t>Q38</w:t>
      </w:r>
      <w:r>
        <w:rPr>
          <w:i/>
          <w:sz w:val="20"/>
        </w:rPr>
        <w:tab/>
        <w:t>Show if Q9 Supplemental (Q35 = 2)</w:t>
      </w:r>
    </w:p>
    <w:p w14:paraId="18189C2F" w14:textId="77777777" w:rsidR="003008F8" w:rsidRDefault="00B718F9">
      <w:pPr>
        <w:keepNext/>
        <w:spacing w:after="0"/>
      </w:pPr>
      <w:r>
        <w:t>If your business is only for supplemental income, do you hope it turns into your primary source of income?</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22D61451" w14:textId="77777777">
        <w:tc>
          <w:tcPr>
            <w:tcW w:w="792" w:type="dxa"/>
          </w:tcPr>
          <w:p w14:paraId="032C84C7" w14:textId="77777777" w:rsidR="003008F8" w:rsidRDefault="00B718F9">
            <w:r>
              <w:t>❍</w:t>
            </w:r>
            <w:r>
              <w:rPr>
                <w:sz w:val="20"/>
                <w:vertAlign w:val="subscript"/>
              </w:rPr>
              <w:t xml:space="preserve">   1</w:t>
            </w:r>
          </w:p>
        </w:tc>
        <w:tc>
          <w:tcPr>
            <w:tcW w:w="9288" w:type="dxa"/>
          </w:tcPr>
          <w:p w14:paraId="5DEE87A1" w14:textId="77777777" w:rsidR="003008F8" w:rsidRDefault="00B718F9">
            <w:r>
              <w:t>Yes</w:t>
            </w:r>
          </w:p>
        </w:tc>
      </w:tr>
      <w:tr w:rsidR="003008F8" w14:paraId="5ED09B3A" w14:textId="77777777">
        <w:tc>
          <w:tcPr>
            <w:tcW w:w="792" w:type="dxa"/>
          </w:tcPr>
          <w:p w14:paraId="09D63654" w14:textId="77777777" w:rsidR="003008F8" w:rsidRDefault="00B718F9">
            <w:r>
              <w:t>❍</w:t>
            </w:r>
            <w:r>
              <w:rPr>
                <w:sz w:val="20"/>
                <w:vertAlign w:val="subscript"/>
              </w:rPr>
              <w:t xml:space="preserve">   2</w:t>
            </w:r>
          </w:p>
        </w:tc>
        <w:tc>
          <w:tcPr>
            <w:tcW w:w="9288" w:type="dxa"/>
          </w:tcPr>
          <w:p w14:paraId="79EEF241" w14:textId="77777777" w:rsidR="003008F8" w:rsidRDefault="00B718F9">
            <w:r>
              <w:t>No</w:t>
            </w:r>
          </w:p>
        </w:tc>
      </w:tr>
      <w:tr w:rsidR="003008F8" w14:paraId="14D09283" w14:textId="77777777">
        <w:tc>
          <w:tcPr>
            <w:tcW w:w="792" w:type="dxa"/>
          </w:tcPr>
          <w:p w14:paraId="03DFE467" w14:textId="77777777" w:rsidR="003008F8" w:rsidRDefault="00B718F9">
            <w:r>
              <w:t>❍</w:t>
            </w:r>
            <w:r>
              <w:rPr>
                <w:sz w:val="20"/>
                <w:vertAlign w:val="subscript"/>
              </w:rPr>
              <w:t xml:space="preserve">   98</w:t>
            </w:r>
          </w:p>
        </w:tc>
        <w:tc>
          <w:tcPr>
            <w:tcW w:w="9288" w:type="dxa"/>
          </w:tcPr>
          <w:p w14:paraId="3F49FF36" w14:textId="77777777" w:rsidR="003008F8" w:rsidRDefault="00B718F9">
            <w:r>
              <w:t>Don't know</w:t>
            </w:r>
          </w:p>
        </w:tc>
      </w:tr>
      <w:tr w:rsidR="003008F8" w14:paraId="34EA649D" w14:textId="77777777">
        <w:tc>
          <w:tcPr>
            <w:tcW w:w="792" w:type="dxa"/>
          </w:tcPr>
          <w:p w14:paraId="2091618A" w14:textId="77777777" w:rsidR="003008F8" w:rsidRDefault="00B718F9">
            <w:r>
              <w:t>❍</w:t>
            </w:r>
            <w:r>
              <w:rPr>
                <w:sz w:val="20"/>
                <w:vertAlign w:val="subscript"/>
              </w:rPr>
              <w:t xml:space="preserve">   99</w:t>
            </w:r>
          </w:p>
        </w:tc>
        <w:tc>
          <w:tcPr>
            <w:tcW w:w="9288" w:type="dxa"/>
          </w:tcPr>
          <w:p w14:paraId="0457BC95" w14:textId="77777777" w:rsidR="003008F8" w:rsidRDefault="00B718F9">
            <w:r>
              <w:t>Prefer not to answer</w:t>
            </w:r>
          </w:p>
        </w:tc>
      </w:tr>
    </w:tbl>
    <w:p w14:paraId="1F22B5A0" w14:textId="77777777" w:rsidR="003008F8" w:rsidRDefault="003008F8"/>
    <w:p w14:paraId="119E85C2" w14:textId="77777777" w:rsidR="003008F8" w:rsidRDefault="00B718F9">
      <w:pPr>
        <w:keepNext/>
        <w:spacing w:after="40"/>
      </w:pPr>
      <w:r>
        <w:rPr>
          <w:b/>
        </w:rPr>
        <w:t>Q40</w:t>
      </w:r>
    </w:p>
    <w:p w14:paraId="097E13A9" w14:textId="77777777" w:rsidR="003008F8" w:rsidRDefault="00B718F9">
      <w:pPr>
        <w:keepNext/>
        <w:spacing w:after="0"/>
      </w:pPr>
      <w:r>
        <w:t>What is the average monthly revenue for this business?</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51908571" w14:textId="77777777">
        <w:tc>
          <w:tcPr>
            <w:tcW w:w="792" w:type="dxa"/>
          </w:tcPr>
          <w:p w14:paraId="44C4E601" w14:textId="77777777" w:rsidR="003008F8" w:rsidRDefault="00B718F9">
            <w:r>
              <w:t>❍</w:t>
            </w:r>
            <w:r>
              <w:rPr>
                <w:sz w:val="20"/>
                <w:vertAlign w:val="subscript"/>
              </w:rPr>
              <w:t xml:space="preserve">   1</w:t>
            </w:r>
          </w:p>
        </w:tc>
        <w:tc>
          <w:tcPr>
            <w:tcW w:w="9288" w:type="dxa"/>
          </w:tcPr>
          <w:p w14:paraId="50B88343" w14:textId="77777777" w:rsidR="003008F8" w:rsidRDefault="00B718F9">
            <w:r>
              <w:t>$500 or less</w:t>
            </w:r>
          </w:p>
        </w:tc>
      </w:tr>
      <w:tr w:rsidR="003008F8" w14:paraId="40FC7F47" w14:textId="77777777">
        <w:tc>
          <w:tcPr>
            <w:tcW w:w="792" w:type="dxa"/>
          </w:tcPr>
          <w:p w14:paraId="305C33AB" w14:textId="77777777" w:rsidR="003008F8" w:rsidRDefault="00B718F9">
            <w:r>
              <w:t>❍</w:t>
            </w:r>
            <w:r>
              <w:rPr>
                <w:sz w:val="20"/>
                <w:vertAlign w:val="subscript"/>
              </w:rPr>
              <w:t xml:space="preserve">   2</w:t>
            </w:r>
          </w:p>
        </w:tc>
        <w:tc>
          <w:tcPr>
            <w:tcW w:w="9288" w:type="dxa"/>
          </w:tcPr>
          <w:p w14:paraId="5C36E503" w14:textId="77777777" w:rsidR="003008F8" w:rsidRDefault="00B718F9">
            <w:r>
              <w:t>$501 to $2,500</w:t>
            </w:r>
          </w:p>
        </w:tc>
      </w:tr>
      <w:tr w:rsidR="003008F8" w14:paraId="0C0544E7" w14:textId="77777777">
        <w:tc>
          <w:tcPr>
            <w:tcW w:w="792" w:type="dxa"/>
          </w:tcPr>
          <w:p w14:paraId="31ABA2CE" w14:textId="77777777" w:rsidR="003008F8" w:rsidRDefault="00B718F9">
            <w:r>
              <w:t>❍</w:t>
            </w:r>
            <w:r>
              <w:rPr>
                <w:sz w:val="20"/>
                <w:vertAlign w:val="subscript"/>
              </w:rPr>
              <w:t xml:space="preserve">   3</w:t>
            </w:r>
          </w:p>
        </w:tc>
        <w:tc>
          <w:tcPr>
            <w:tcW w:w="9288" w:type="dxa"/>
          </w:tcPr>
          <w:p w14:paraId="209194C6" w14:textId="77777777" w:rsidR="003008F8" w:rsidRDefault="00B718F9">
            <w:r>
              <w:t>$2,501 to $5,000</w:t>
            </w:r>
          </w:p>
        </w:tc>
      </w:tr>
      <w:tr w:rsidR="003008F8" w14:paraId="66E83744" w14:textId="77777777">
        <w:tc>
          <w:tcPr>
            <w:tcW w:w="792" w:type="dxa"/>
          </w:tcPr>
          <w:p w14:paraId="413104A5" w14:textId="77777777" w:rsidR="003008F8" w:rsidRDefault="00B718F9">
            <w:r>
              <w:t>❍</w:t>
            </w:r>
            <w:r>
              <w:rPr>
                <w:sz w:val="20"/>
                <w:vertAlign w:val="subscript"/>
              </w:rPr>
              <w:t xml:space="preserve">   4</w:t>
            </w:r>
          </w:p>
        </w:tc>
        <w:tc>
          <w:tcPr>
            <w:tcW w:w="9288" w:type="dxa"/>
          </w:tcPr>
          <w:p w14:paraId="108C06A9" w14:textId="77777777" w:rsidR="003008F8" w:rsidRDefault="00B718F9">
            <w:r>
              <w:t>$5,001 to $10,000</w:t>
            </w:r>
          </w:p>
        </w:tc>
      </w:tr>
      <w:tr w:rsidR="003008F8" w14:paraId="335B8285" w14:textId="77777777">
        <w:tc>
          <w:tcPr>
            <w:tcW w:w="792" w:type="dxa"/>
          </w:tcPr>
          <w:p w14:paraId="759D1C8B" w14:textId="77777777" w:rsidR="003008F8" w:rsidRDefault="00B718F9">
            <w:r>
              <w:t>❍</w:t>
            </w:r>
            <w:r>
              <w:rPr>
                <w:sz w:val="20"/>
                <w:vertAlign w:val="subscript"/>
              </w:rPr>
              <w:t xml:space="preserve">   5</w:t>
            </w:r>
          </w:p>
        </w:tc>
        <w:tc>
          <w:tcPr>
            <w:tcW w:w="9288" w:type="dxa"/>
          </w:tcPr>
          <w:p w14:paraId="275CEF77" w14:textId="77777777" w:rsidR="003008F8" w:rsidRDefault="00B718F9">
            <w:r>
              <w:t>$10,001 to $15,000</w:t>
            </w:r>
          </w:p>
        </w:tc>
      </w:tr>
      <w:tr w:rsidR="003008F8" w14:paraId="7534B72A" w14:textId="77777777">
        <w:tc>
          <w:tcPr>
            <w:tcW w:w="792" w:type="dxa"/>
          </w:tcPr>
          <w:p w14:paraId="58AAFD6F" w14:textId="77777777" w:rsidR="003008F8" w:rsidRDefault="00B718F9">
            <w:r>
              <w:t>❍</w:t>
            </w:r>
            <w:r>
              <w:rPr>
                <w:sz w:val="20"/>
                <w:vertAlign w:val="subscript"/>
              </w:rPr>
              <w:t xml:space="preserve">   6</w:t>
            </w:r>
          </w:p>
        </w:tc>
        <w:tc>
          <w:tcPr>
            <w:tcW w:w="9288" w:type="dxa"/>
          </w:tcPr>
          <w:p w14:paraId="32C9725A" w14:textId="77777777" w:rsidR="003008F8" w:rsidRDefault="00B718F9">
            <w:r>
              <w:t>$15,001 to $25,000</w:t>
            </w:r>
          </w:p>
        </w:tc>
      </w:tr>
      <w:tr w:rsidR="003008F8" w14:paraId="574ABCCD" w14:textId="77777777">
        <w:tc>
          <w:tcPr>
            <w:tcW w:w="792" w:type="dxa"/>
          </w:tcPr>
          <w:p w14:paraId="0263C99C" w14:textId="77777777" w:rsidR="003008F8" w:rsidRDefault="00B718F9">
            <w:r>
              <w:t>❍</w:t>
            </w:r>
            <w:r>
              <w:rPr>
                <w:sz w:val="20"/>
                <w:vertAlign w:val="subscript"/>
              </w:rPr>
              <w:t xml:space="preserve">   7</w:t>
            </w:r>
          </w:p>
        </w:tc>
        <w:tc>
          <w:tcPr>
            <w:tcW w:w="9288" w:type="dxa"/>
          </w:tcPr>
          <w:p w14:paraId="493A292F" w14:textId="77777777" w:rsidR="003008F8" w:rsidRDefault="00B718F9">
            <w:r>
              <w:t xml:space="preserve">$25,001 to $50,000 </w:t>
            </w:r>
          </w:p>
        </w:tc>
      </w:tr>
      <w:tr w:rsidR="003008F8" w14:paraId="5986261E" w14:textId="77777777">
        <w:tc>
          <w:tcPr>
            <w:tcW w:w="792" w:type="dxa"/>
          </w:tcPr>
          <w:p w14:paraId="6939F550" w14:textId="77777777" w:rsidR="003008F8" w:rsidRDefault="00B718F9">
            <w:r>
              <w:t>❍</w:t>
            </w:r>
            <w:r>
              <w:rPr>
                <w:sz w:val="20"/>
                <w:vertAlign w:val="subscript"/>
              </w:rPr>
              <w:t xml:space="preserve">   8</w:t>
            </w:r>
          </w:p>
        </w:tc>
        <w:tc>
          <w:tcPr>
            <w:tcW w:w="9288" w:type="dxa"/>
          </w:tcPr>
          <w:p w14:paraId="6F84ED07" w14:textId="77777777" w:rsidR="003008F8" w:rsidRDefault="00B718F9">
            <w:r>
              <w:t xml:space="preserve">Over $50,000 </w:t>
            </w:r>
          </w:p>
        </w:tc>
      </w:tr>
      <w:tr w:rsidR="003008F8" w14:paraId="0433C159" w14:textId="77777777">
        <w:tc>
          <w:tcPr>
            <w:tcW w:w="792" w:type="dxa"/>
          </w:tcPr>
          <w:p w14:paraId="0A71416A" w14:textId="77777777" w:rsidR="003008F8" w:rsidRDefault="00B718F9">
            <w:r>
              <w:t>❍</w:t>
            </w:r>
            <w:r>
              <w:rPr>
                <w:sz w:val="20"/>
                <w:vertAlign w:val="subscript"/>
              </w:rPr>
              <w:t xml:space="preserve">   98</w:t>
            </w:r>
          </w:p>
        </w:tc>
        <w:tc>
          <w:tcPr>
            <w:tcW w:w="9288" w:type="dxa"/>
          </w:tcPr>
          <w:p w14:paraId="35E7444B" w14:textId="77777777" w:rsidR="003008F8" w:rsidRDefault="00B718F9">
            <w:r>
              <w:t>Don't know</w:t>
            </w:r>
          </w:p>
        </w:tc>
      </w:tr>
    </w:tbl>
    <w:p w14:paraId="508D2D7A" w14:textId="77777777" w:rsidR="003008F8" w:rsidRDefault="003008F8"/>
    <w:p w14:paraId="5316795C" w14:textId="77777777" w:rsidR="003008F8" w:rsidRDefault="00B718F9">
      <w:pPr>
        <w:keepNext/>
        <w:spacing w:after="40"/>
      </w:pPr>
      <w:r>
        <w:rPr>
          <w:b/>
        </w:rPr>
        <w:t>Q41</w:t>
      </w:r>
    </w:p>
    <w:p w14:paraId="203AA8AC" w14:textId="77777777" w:rsidR="003008F8" w:rsidRDefault="00B718F9">
      <w:pPr>
        <w:keepNext/>
        <w:spacing w:after="0"/>
      </w:pPr>
      <w:r>
        <w:t>Approximately what percentage of your household income comes from your business?</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33C82951" w14:textId="77777777">
        <w:tc>
          <w:tcPr>
            <w:tcW w:w="792" w:type="dxa"/>
          </w:tcPr>
          <w:p w14:paraId="056597B1" w14:textId="77777777" w:rsidR="003008F8" w:rsidRDefault="00B718F9">
            <w:r>
              <w:t>❍</w:t>
            </w:r>
            <w:r>
              <w:rPr>
                <w:sz w:val="20"/>
                <w:vertAlign w:val="subscript"/>
              </w:rPr>
              <w:t xml:space="preserve">   1</w:t>
            </w:r>
          </w:p>
        </w:tc>
        <w:tc>
          <w:tcPr>
            <w:tcW w:w="9288" w:type="dxa"/>
          </w:tcPr>
          <w:p w14:paraId="25792689" w14:textId="77777777" w:rsidR="003008F8" w:rsidRDefault="00B718F9">
            <w:r>
              <w:t>0% - 25%</w:t>
            </w:r>
          </w:p>
        </w:tc>
      </w:tr>
      <w:tr w:rsidR="003008F8" w14:paraId="36D1B89E" w14:textId="77777777">
        <w:tc>
          <w:tcPr>
            <w:tcW w:w="792" w:type="dxa"/>
          </w:tcPr>
          <w:p w14:paraId="20E5D036" w14:textId="77777777" w:rsidR="003008F8" w:rsidRDefault="00B718F9">
            <w:r>
              <w:t>❍</w:t>
            </w:r>
            <w:r>
              <w:rPr>
                <w:sz w:val="20"/>
                <w:vertAlign w:val="subscript"/>
              </w:rPr>
              <w:t xml:space="preserve">   2</w:t>
            </w:r>
          </w:p>
        </w:tc>
        <w:tc>
          <w:tcPr>
            <w:tcW w:w="9288" w:type="dxa"/>
          </w:tcPr>
          <w:p w14:paraId="2B715B8B" w14:textId="77777777" w:rsidR="003008F8" w:rsidRDefault="00B718F9">
            <w:r>
              <w:t>26% - 50%</w:t>
            </w:r>
          </w:p>
        </w:tc>
      </w:tr>
      <w:tr w:rsidR="003008F8" w14:paraId="0A4B6182" w14:textId="77777777">
        <w:tc>
          <w:tcPr>
            <w:tcW w:w="792" w:type="dxa"/>
          </w:tcPr>
          <w:p w14:paraId="26A44610" w14:textId="77777777" w:rsidR="003008F8" w:rsidRDefault="00B718F9">
            <w:r>
              <w:t>❍</w:t>
            </w:r>
            <w:r>
              <w:rPr>
                <w:sz w:val="20"/>
                <w:vertAlign w:val="subscript"/>
              </w:rPr>
              <w:t xml:space="preserve">   3</w:t>
            </w:r>
          </w:p>
        </w:tc>
        <w:tc>
          <w:tcPr>
            <w:tcW w:w="9288" w:type="dxa"/>
          </w:tcPr>
          <w:p w14:paraId="0720A44A" w14:textId="77777777" w:rsidR="003008F8" w:rsidRDefault="00B718F9">
            <w:r>
              <w:t>51% - 75%</w:t>
            </w:r>
          </w:p>
        </w:tc>
      </w:tr>
      <w:tr w:rsidR="003008F8" w14:paraId="0BB71BEB" w14:textId="77777777">
        <w:tc>
          <w:tcPr>
            <w:tcW w:w="792" w:type="dxa"/>
          </w:tcPr>
          <w:p w14:paraId="08E87BAA" w14:textId="77777777" w:rsidR="003008F8" w:rsidRDefault="00B718F9">
            <w:r>
              <w:t>❍</w:t>
            </w:r>
            <w:r>
              <w:rPr>
                <w:sz w:val="20"/>
                <w:vertAlign w:val="subscript"/>
              </w:rPr>
              <w:t xml:space="preserve">   4</w:t>
            </w:r>
          </w:p>
        </w:tc>
        <w:tc>
          <w:tcPr>
            <w:tcW w:w="9288" w:type="dxa"/>
          </w:tcPr>
          <w:p w14:paraId="59DCEE84" w14:textId="77777777" w:rsidR="003008F8" w:rsidRDefault="00B718F9">
            <w:r>
              <w:t>76% - 100%</w:t>
            </w:r>
          </w:p>
        </w:tc>
      </w:tr>
      <w:tr w:rsidR="003008F8" w14:paraId="710D85B7" w14:textId="77777777">
        <w:tc>
          <w:tcPr>
            <w:tcW w:w="792" w:type="dxa"/>
          </w:tcPr>
          <w:p w14:paraId="0AB6B14F" w14:textId="77777777" w:rsidR="003008F8" w:rsidRDefault="00B718F9">
            <w:r>
              <w:t>❍</w:t>
            </w:r>
            <w:r>
              <w:rPr>
                <w:sz w:val="20"/>
                <w:vertAlign w:val="subscript"/>
              </w:rPr>
              <w:t xml:space="preserve">   98</w:t>
            </w:r>
          </w:p>
        </w:tc>
        <w:tc>
          <w:tcPr>
            <w:tcW w:w="9288" w:type="dxa"/>
          </w:tcPr>
          <w:p w14:paraId="1DBCDA40" w14:textId="77777777" w:rsidR="003008F8" w:rsidRDefault="00B718F9">
            <w:r>
              <w:t>Don't know</w:t>
            </w:r>
          </w:p>
        </w:tc>
      </w:tr>
      <w:tr w:rsidR="003008F8" w14:paraId="25FB534F" w14:textId="77777777">
        <w:tc>
          <w:tcPr>
            <w:tcW w:w="792" w:type="dxa"/>
          </w:tcPr>
          <w:p w14:paraId="2ECFADB9" w14:textId="77777777" w:rsidR="003008F8" w:rsidRDefault="00B718F9">
            <w:r>
              <w:t>❍</w:t>
            </w:r>
            <w:r>
              <w:rPr>
                <w:sz w:val="20"/>
                <w:vertAlign w:val="subscript"/>
              </w:rPr>
              <w:t xml:space="preserve">   99</w:t>
            </w:r>
          </w:p>
        </w:tc>
        <w:tc>
          <w:tcPr>
            <w:tcW w:w="9288" w:type="dxa"/>
          </w:tcPr>
          <w:p w14:paraId="70486FF1" w14:textId="77777777" w:rsidR="003008F8" w:rsidRDefault="00B718F9">
            <w:r>
              <w:t>Prefer not to answer</w:t>
            </w:r>
          </w:p>
        </w:tc>
      </w:tr>
    </w:tbl>
    <w:p w14:paraId="35B7C0C3" w14:textId="77777777" w:rsidR="003008F8" w:rsidRDefault="003008F8"/>
    <w:p w14:paraId="656AC21E" w14:textId="77777777" w:rsidR="003008F8" w:rsidRDefault="00B718F9">
      <w:pPr>
        <w:keepNext/>
        <w:spacing w:after="40"/>
      </w:pPr>
      <w:r>
        <w:rPr>
          <w:b/>
        </w:rPr>
        <w:t>Q42</w:t>
      </w:r>
    </w:p>
    <w:p w14:paraId="4BA5EB77" w14:textId="77777777" w:rsidR="003008F8" w:rsidRDefault="00B718F9">
      <w:pPr>
        <w:keepNext/>
        <w:spacing w:after="0"/>
      </w:pPr>
      <w:r>
        <w:t>Over the last 6 months, how has your business’ average monthly revenue changed?</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2B346435" w14:textId="77777777">
        <w:tc>
          <w:tcPr>
            <w:tcW w:w="792" w:type="dxa"/>
          </w:tcPr>
          <w:p w14:paraId="374703A8" w14:textId="77777777" w:rsidR="003008F8" w:rsidRDefault="00B718F9">
            <w:r>
              <w:t>❍</w:t>
            </w:r>
            <w:r>
              <w:rPr>
                <w:sz w:val="20"/>
                <w:vertAlign w:val="subscript"/>
              </w:rPr>
              <w:t xml:space="preserve">   1</w:t>
            </w:r>
          </w:p>
        </w:tc>
        <w:tc>
          <w:tcPr>
            <w:tcW w:w="9288" w:type="dxa"/>
          </w:tcPr>
          <w:p w14:paraId="3A640C30" w14:textId="77777777" w:rsidR="003008F8" w:rsidRDefault="00B718F9">
            <w:r>
              <w:t>My revenue has increased</w:t>
            </w:r>
          </w:p>
        </w:tc>
      </w:tr>
      <w:tr w:rsidR="003008F8" w14:paraId="0B2EDFAD" w14:textId="77777777">
        <w:tc>
          <w:tcPr>
            <w:tcW w:w="792" w:type="dxa"/>
          </w:tcPr>
          <w:p w14:paraId="13F505C5" w14:textId="77777777" w:rsidR="003008F8" w:rsidRDefault="00B718F9">
            <w:r>
              <w:t>❍</w:t>
            </w:r>
            <w:r>
              <w:rPr>
                <w:sz w:val="20"/>
                <w:vertAlign w:val="subscript"/>
              </w:rPr>
              <w:t xml:space="preserve">   2</w:t>
            </w:r>
          </w:p>
        </w:tc>
        <w:tc>
          <w:tcPr>
            <w:tcW w:w="9288" w:type="dxa"/>
          </w:tcPr>
          <w:p w14:paraId="39EB191A" w14:textId="77777777" w:rsidR="003008F8" w:rsidRDefault="00B718F9">
            <w:r>
              <w:t>My revenue has stayed constant</w:t>
            </w:r>
          </w:p>
        </w:tc>
      </w:tr>
      <w:tr w:rsidR="003008F8" w14:paraId="7D6B07D8" w14:textId="77777777">
        <w:tc>
          <w:tcPr>
            <w:tcW w:w="792" w:type="dxa"/>
          </w:tcPr>
          <w:p w14:paraId="2047B289" w14:textId="77777777" w:rsidR="003008F8" w:rsidRDefault="00B718F9">
            <w:r>
              <w:t>❍</w:t>
            </w:r>
            <w:r>
              <w:rPr>
                <w:sz w:val="20"/>
                <w:vertAlign w:val="subscript"/>
              </w:rPr>
              <w:t xml:space="preserve">   3</w:t>
            </w:r>
          </w:p>
        </w:tc>
        <w:tc>
          <w:tcPr>
            <w:tcW w:w="9288" w:type="dxa"/>
          </w:tcPr>
          <w:p w14:paraId="7998FE91" w14:textId="77777777" w:rsidR="003008F8" w:rsidRDefault="00B718F9">
            <w:r>
              <w:t>My revenue has decreased</w:t>
            </w:r>
          </w:p>
        </w:tc>
      </w:tr>
      <w:tr w:rsidR="003008F8" w14:paraId="5A230AB9" w14:textId="77777777">
        <w:tc>
          <w:tcPr>
            <w:tcW w:w="792" w:type="dxa"/>
          </w:tcPr>
          <w:p w14:paraId="0E18DD63" w14:textId="77777777" w:rsidR="003008F8" w:rsidRDefault="00B718F9">
            <w:r>
              <w:t>❍</w:t>
            </w:r>
            <w:r>
              <w:rPr>
                <w:sz w:val="20"/>
                <w:vertAlign w:val="subscript"/>
              </w:rPr>
              <w:t xml:space="preserve">   98</w:t>
            </w:r>
          </w:p>
        </w:tc>
        <w:tc>
          <w:tcPr>
            <w:tcW w:w="9288" w:type="dxa"/>
          </w:tcPr>
          <w:p w14:paraId="6AF1D270" w14:textId="77777777" w:rsidR="003008F8" w:rsidRDefault="00B718F9">
            <w:r>
              <w:t>Don't know</w:t>
            </w:r>
          </w:p>
        </w:tc>
      </w:tr>
      <w:tr w:rsidR="003008F8" w14:paraId="369967BC" w14:textId="77777777">
        <w:tc>
          <w:tcPr>
            <w:tcW w:w="792" w:type="dxa"/>
          </w:tcPr>
          <w:p w14:paraId="0D5F34C0" w14:textId="77777777" w:rsidR="003008F8" w:rsidRDefault="00B718F9">
            <w:r>
              <w:t>❍</w:t>
            </w:r>
            <w:r>
              <w:rPr>
                <w:sz w:val="20"/>
                <w:vertAlign w:val="subscript"/>
              </w:rPr>
              <w:t xml:space="preserve">   99</w:t>
            </w:r>
          </w:p>
        </w:tc>
        <w:tc>
          <w:tcPr>
            <w:tcW w:w="9288" w:type="dxa"/>
          </w:tcPr>
          <w:p w14:paraId="18775F8D" w14:textId="77777777" w:rsidR="003008F8" w:rsidRDefault="00B718F9">
            <w:r>
              <w:t>Prefer not to answer</w:t>
            </w:r>
          </w:p>
        </w:tc>
      </w:tr>
    </w:tbl>
    <w:p w14:paraId="362D6406" w14:textId="77777777" w:rsidR="003008F8" w:rsidRDefault="003008F8"/>
    <w:p w14:paraId="06631406" w14:textId="77777777" w:rsidR="003008F8" w:rsidRDefault="00B718F9">
      <w:pPr>
        <w:keepNext/>
        <w:spacing w:after="40"/>
      </w:pPr>
      <w:r>
        <w:rPr>
          <w:b/>
        </w:rPr>
        <w:t>Q43</w:t>
      </w:r>
    </w:p>
    <w:p w14:paraId="2203D57E" w14:textId="77777777" w:rsidR="003008F8" w:rsidRDefault="00B718F9">
      <w:pPr>
        <w:keepNext/>
        <w:spacing w:after="0"/>
      </w:pPr>
      <w:r>
        <w:t>How would you describe the current availability of cash on hand for this business, including any financial assistance or loans?</w:t>
      </w:r>
      <w:r>
        <w:br/>
      </w:r>
      <w:r>
        <w:br/>
      </w:r>
      <w:r>
        <w:rPr>
          <w:b/>
        </w:rPr>
        <w:t>Currently, on-hand cash will cover:</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2F65A9C8" w14:textId="77777777">
        <w:tc>
          <w:tcPr>
            <w:tcW w:w="792" w:type="dxa"/>
          </w:tcPr>
          <w:p w14:paraId="0821F5CE" w14:textId="77777777" w:rsidR="003008F8" w:rsidRDefault="00B718F9">
            <w:r>
              <w:t>❍</w:t>
            </w:r>
            <w:r>
              <w:rPr>
                <w:sz w:val="20"/>
                <w:vertAlign w:val="subscript"/>
              </w:rPr>
              <w:t xml:space="preserve">   0</w:t>
            </w:r>
          </w:p>
        </w:tc>
        <w:tc>
          <w:tcPr>
            <w:tcW w:w="9288" w:type="dxa"/>
          </w:tcPr>
          <w:p w14:paraId="19DF87B3" w14:textId="77777777" w:rsidR="003008F8" w:rsidRDefault="00B718F9">
            <w:r>
              <w:t>No cash available for business operations</w:t>
            </w:r>
          </w:p>
        </w:tc>
      </w:tr>
      <w:tr w:rsidR="003008F8" w14:paraId="42BE5CD1" w14:textId="77777777">
        <w:tc>
          <w:tcPr>
            <w:tcW w:w="792" w:type="dxa"/>
          </w:tcPr>
          <w:p w14:paraId="6A2F29A2" w14:textId="77777777" w:rsidR="003008F8" w:rsidRDefault="00B718F9">
            <w:r>
              <w:t>❍</w:t>
            </w:r>
            <w:r>
              <w:rPr>
                <w:sz w:val="20"/>
                <w:vertAlign w:val="subscript"/>
              </w:rPr>
              <w:t xml:space="preserve">   1</w:t>
            </w:r>
          </w:p>
        </w:tc>
        <w:tc>
          <w:tcPr>
            <w:tcW w:w="9288" w:type="dxa"/>
          </w:tcPr>
          <w:p w14:paraId="2E5D0CBC" w14:textId="77777777" w:rsidR="003008F8" w:rsidRDefault="00B718F9">
            <w:r>
              <w:t>Less than a month</w:t>
            </w:r>
          </w:p>
        </w:tc>
      </w:tr>
      <w:tr w:rsidR="003008F8" w14:paraId="7D3F3FE2" w14:textId="77777777">
        <w:tc>
          <w:tcPr>
            <w:tcW w:w="792" w:type="dxa"/>
          </w:tcPr>
          <w:p w14:paraId="1BFB9392" w14:textId="77777777" w:rsidR="003008F8" w:rsidRDefault="00B718F9">
            <w:r>
              <w:t>❍</w:t>
            </w:r>
            <w:r>
              <w:rPr>
                <w:sz w:val="20"/>
                <w:vertAlign w:val="subscript"/>
              </w:rPr>
              <w:t xml:space="preserve">   2</w:t>
            </w:r>
          </w:p>
        </w:tc>
        <w:tc>
          <w:tcPr>
            <w:tcW w:w="9288" w:type="dxa"/>
          </w:tcPr>
          <w:p w14:paraId="1D59131F" w14:textId="77777777" w:rsidR="003008F8" w:rsidRDefault="00B718F9">
            <w:r>
              <w:t>1-3 months of business operations</w:t>
            </w:r>
          </w:p>
        </w:tc>
      </w:tr>
      <w:tr w:rsidR="003008F8" w14:paraId="1D94C2C6" w14:textId="77777777">
        <w:tc>
          <w:tcPr>
            <w:tcW w:w="792" w:type="dxa"/>
          </w:tcPr>
          <w:p w14:paraId="7E82C712" w14:textId="77777777" w:rsidR="003008F8" w:rsidRDefault="00B718F9">
            <w:r>
              <w:t>❍</w:t>
            </w:r>
            <w:r>
              <w:rPr>
                <w:sz w:val="20"/>
                <w:vertAlign w:val="subscript"/>
              </w:rPr>
              <w:t xml:space="preserve">   3</w:t>
            </w:r>
          </w:p>
        </w:tc>
        <w:tc>
          <w:tcPr>
            <w:tcW w:w="9288" w:type="dxa"/>
          </w:tcPr>
          <w:p w14:paraId="7A1BF50C" w14:textId="77777777" w:rsidR="003008F8" w:rsidRDefault="00B718F9">
            <w:r>
              <w:t>More than 3 months</w:t>
            </w:r>
          </w:p>
        </w:tc>
      </w:tr>
      <w:tr w:rsidR="003008F8" w14:paraId="6BB70C41" w14:textId="77777777">
        <w:tc>
          <w:tcPr>
            <w:tcW w:w="792" w:type="dxa"/>
          </w:tcPr>
          <w:p w14:paraId="6F00F1AE" w14:textId="77777777" w:rsidR="003008F8" w:rsidRDefault="00B718F9">
            <w:r>
              <w:t>❍</w:t>
            </w:r>
            <w:r>
              <w:rPr>
                <w:sz w:val="20"/>
                <w:vertAlign w:val="subscript"/>
              </w:rPr>
              <w:t xml:space="preserve">   98</w:t>
            </w:r>
          </w:p>
        </w:tc>
        <w:tc>
          <w:tcPr>
            <w:tcW w:w="9288" w:type="dxa"/>
          </w:tcPr>
          <w:p w14:paraId="1244928E" w14:textId="77777777" w:rsidR="003008F8" w:rsidRDefault="00B718F9">
            <w:r>
              <w:t>Don't know</w:t>
            </w:r>
          </w:p>
        </w:tc>
      </w:tr>
      <w:tr w:rsidR="003008F8" w14:paraId="1588A81F" w14:textId="77777777">
        <w:tc>
          <w:tcPr>
            <w:tcW w:w="792" w:type="dxa"/>
          </w:tcPr>
          <w:p w14:paraId="685DFC11" w14:textId="77777777" w:rsidR="003008F8" w:rsidRDefault="00B718F9">
            <w:r>
              <w:t>❍</w:t>
            </w:r>
            <w:r>
              <w:rPr>
                <w:sz w:val="20"/>
                <w:vertAlign w:val="subscript"/>
              </w:rPr>
              <w:t xml:space="preserve">   99</w:t>
            </w:r>
          </w:p>
        </w:tc>
        <w:tc>
          <w:tcPr>
            <w:tcW w:w="9288" w:type="dxa"/>
          </w:tcPr>
          <w:p w14:paraId="789C0C16" w14:textId="77777777" w:rsidR="003008F8" w:rsidRDefault="00B718F9">
            <w:r>
              <w:t>Prefer not to answer</w:t>
            </w:r>
          </w:p>
        </w:tc>
      </w:tr>
    </w:tbl>
    <w:p w14:paraId="36A6781E" w14:textId="77777777" w:rsidR="003008F8" w:rsidRDefault="003008F8"/>
    <w:p w14:paraId="2B5ADBFC" w14:textId="77777777" w:rsidR="003008F8" w:rsidRDefault="00B718F9">
      <w:pPr>
        <w:keepNext/>
        <w:spacing w:after="40"/>
      </w:pPr>
      <w:r>
        <w:rPr>
          <w:b/>
        </w:rPr>
        <w:t>Q48</w:t>
      </w:r>
    </w:p>
    <w:p w14:paraId="57B61827" w14:textId="77777777" w:rsidR="003008F8" w:rsidRDefault="00B718F9">
      <w:pPr>
        <w:keepNext/>
        <w:spacing w:after="0"/>
      </w:pPr>
      <w:r>
        <w:t>How many hours per week, on average, do you currently spend on your business?</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1E85DADD" w14:textId="77777777">
        <w:tc>
          <w:tcPr>
            <w:tcW w:w="792" w:type="dxa"/>
          </w:tcPr>
          <w:p w14:paraId="7FC9868D" w14:textId="77777777" w:rsidR="003008F8" w:rsidRDefault="00B718F9">
            <w:r>
              <w:t>❍</w:t>
            </w:r>
            <w:r>
              <w:rPr>
                <w:sz w:val="20"/>
                <w:vertAlign w:val="subscript"/>
              </w:rPr>
              <w:t xml:space="preserve">   1</w:t>
            </w:r>
          </w:p>
        </w:tc>
        <w:tc>
          <w:tcPr>
            <w:tcW w:w="9288" w:type="dxa"/>
          </w:tcPr>
          <w:p w14:paraId="713BCF1F" w14:textId="77777777" w:rsidR="003008F8" w:rsidRDefault="00B718F9">
            <w:r>
              <w:t>0 hours</w:t>
            </w:r>
          </w:p>
        </w:tc>
      </w:tr>
      <w:tr w:rsidR="003008F8" w14:paraId="55CCDE4D" w14:textId="77777777">
        <w:tc>
          <w:tcPr>
            <w:tcW w:w="792" w:type="dxa"/>
          </w:tcPr>
          <w:p w14:paraId="102A1AD8" w14:textId="77777777" w:rsidR="003008F8" w:rsidRDefault="00B718F9">
            <w:r>
              <w:t>❍</w:t>
            </w:r>
            <w:r>
              <w:rPr>
                <w:sz w:val="20"/>
                <w:vertAlign w:val="subscript"/>
              </w:rPr>
              <w:t xml:space="preserve">   2</w:t>
            </w:r>
          </w:p>
        </w:tc>
        <w:tc>
          <w:tcPr>
            <w:tcW w:w="9288" w:type="dxa"/>
          </w:tcPr>
          <w:p w14:paraId="3A5479AE" w14:textId="77777777" w:rsidR="003008F8" w:rsidRDefault="00B718F9">
            <w:r>
              <w:t>1-10 hours</w:t>
            </w:r>
          </w:p>
        </w:tc>
      </w:tr>
      <w:tr w:rsidR="003008F8" w14:paraId="5B9723B7" w14:textId="77777777">
        <w:tc>
          <w:tcPr>
            <w:tcW w:w="792" w:type="dxa"/>
          </w:tcPr>
          <w:p w14:paraId="2F7924DD" w14:textId="77777777" w:rsidR="003008F8" w:rsidRDefault="00B718F9">
            <w:r>
              <w:t>❍</w:t>
            </w:r>
            <w:r>
              <w:rPr>
                <w:sz w:val="20"/>
                <w:vertAlign w:val="subscript"/>
              </w:rPr>
              <w:t xml:space="preserve">   3</w:t>
            </w:r>
          </w:p>
        </w:tc>
        <w:tc>
          <w:tcPr>
            <w:tcW w:w="9288" w:type="dxa"/>
          </w:tcPr>
          <w:p w14:paraId="5587F38C" w14:textId="77777777" w:rsidR="003008F8" w:rsidRDefault="00B718F9">
            <w:r>
              <w:t>11-20 hours</w:t>
            </w:r>
          </w:p>
        </w:tc>
      </w:tr>
      <w:tr w:rsidR="003008F8" w14:paraId="473323CB" w14:textId="77777777">
        <w:tc>
          <w:tcPr>
            <w:tcW w:w="792" w:type="dxa"/>
          </w:tcPr>
          <w:p w14:paraId="504205DC" w14:textId="77777777" w:rsidR="003008F8" w:rsidRDefault="00B718F9">
            <w:r>
              <w:t>❍</w:t>
            </w:r>
            <w:r>
              <w:rPr>
                <w:sz w:val="20"/>
                <w:vertAlign w:val="subscript"/>
              </w:rPr>
              <w:t xml:space="preserve">   4</w:t>
            </w:r>
          </w:p>
        </w:tc>
        <w:tc>
          <w:tcPr>
            <w:tcW w:w="9288" w:type="dxa"/>
          </w:tcPr>
          <w:p w14:paraId="0FE7B5B9" w14:textId="77777777" w:rsidR="003008F8" w:rsidRDefault="00B718F9">
            <w:r>
              <w:t>21-30 hours</w:t>
            </w:r>
          </w:p>
        </w:tc>
      </w:tr>
      <w:tr w:rsidR="003008F8" w14:paraId="5DC17D40" w14:textId="77777777">
        <w:tc>
          <w:tcPr>
            <w:tcW w:w="792" w:type="dxa"/>
          </w:tcPr>
          <w:p w14:paraId="0FF0F552" w14:textId="77777777" w:rsidR="003008F8" w:rsidRDefault="00B718F9">
            <w:r>
              <w:t>❍</w:t>
            </w:r>
            <w:r>
              <w:rPr>
                <w:sz w:val="20"/>
                <w:vertAlign w:val="subscript"/>
              </w:rPr>
              <w:t xml:space="preserve">   5</w:t>
            </w:r>
          </w:p>
        </w:tc>
        <w:tc>
          <w:tcPr>
            <w:tcW w:w="9288" w:type="dxa"/>
          </w:tcPr>
          <w:p w14:paraId="2A0004B6" w14:textId="77777777" w:rsidR="003008F8" w:rsidRDefault="00B718F9">
            <w:r>
              <w:t>31-40 hours</w:t>
            </w:r>
          </w:p>
        </w:tc>
      </w:tr>
      <w:tr w:rsidR="003008F8" w14:paraId="6E2899F2" w14:textId="77777777">
        <w:tc>
          <w:tcPr>
            <w:tcW w:w="792" w:type="dxa"/>
          </w:tcPr>
          <w:p w14:paraId="62EEF6DC" w14:textId="77777777" w:rsidR="003008F8" w:rsidRDefault="00B718F9">
            <w:r>
              <w:t>❍</w:t>
            </w:r>
            <w:r>
              <w:rPr>
                <w:sz w:val="20"/>
                <w:vertAlign w:val="subscript"/>
              </w:rPr>
              <w:t xml:space="preserve">   6</w:t>
            </w:r>
          </w:p>
        </w:tc>
        <w:tc>
          <w:tcPr>
            <w:tcW w:w="9288" w:type="dxa"/>
          </w:tcPr>
          <w:p w14:paraId="0481445F" w14:textId="77777777" w:rsidR="003008F8" w:rsidRDefault="00B718F9">
            <w:r>
              <w:t>41-50 hours</w:t>
            </w:r>
          </w:p>
        </w:tc>
      </w:tr>
      <w:tr w:rsidR="003008F8" w14:paraId="08AB1C60" w14:textId="77777777">
        <w:tc>
          <w:tcPr>
            <w:tcW w:w="792" w:type="dxa"/>
          </w:tcPr>
          <w:p w14:paraId="26A6C3EA" w14:textId="77777777" w:rsidR="003008F8" w:rsidRDefault="00B718F9">
            <w:r>
              <w:t>❍</w:t>
            </w:r>
            <w:r>
              <w:rPr>
                <w:sz w:val="20"/>
                <w:vertAlign w:val="subscript"/>
              </w:rPr>
              <w:t xml:space="preserve">   7</w:t>
            </w:r>
          </w:p>
        </w:tc>
        <w:tc>
          <w:tcPr>
            <w:tcW w:w="9288" w:type="dxa"/>
          </w:tcPr>
          <w:p w14:paraId="66B6AA2B" w14:textId="77777777" w:rsidR="003008F8" w:rsidRDefault="00B718F9">
            <w:r>
              <w:t>51 hours or more</w:t>
            </w:r>
          </w:p>
        </w:tc>
      </w:tr>
      <w:tr w:rsidR="003008F8" w14:paraId="549D0741" w14:textId="77777777">
        <w:tc>
          <w:tcPr>
            <w:tcW w:w="792" w:type="dxa"/>
          </w:tcPr>
          <w:p w14:paraId="276C3FCE" w14:textId="77777777" w:rsidR="003008F8" w:rsidRDefault="00B718F9">
            <w:r>
              <w:t>❍</w:t>
            </w:r>
            <w:r>
              <w:rPr>
                <w:sz w:val="20"/>
                <w:vertAlign w:val="subscript"/>
              </w:rPr>
              <w:t xml:space="preserve">   98</w:t>
            </w:r>
          </w:p>
        </w:tc>
        <w:tc>
          <w:tcPr>
            <w:tcW w:w="9288" w:type="dxa"/>
          </w:tcPr>
          <w:p w14:paraId="7ED88CC3" w14:textId="77777777" w:rsidR="003008F8" w:rsidRDefault="00B718F9">
            <w:r>
              <w:t>Don't know</w:t>
            </w:r>
          </w:p>
        </w:tc>
      </w:tr>
      <w:tr w:rsidR="003008F8" w14:paraId="212D0166" w14:textId="77777777">
        <w:tc>
          <w:tcPr>
            <w:tcW w:w="792" w:type="dxa"/>
          </w:tcPr>
          <w:p w14:paraId="272C308A" w14:textId="77777777" w:rsidR="003008F8" w:rsidRDefault="00B718F9">
            <w:r>
              <w:t>❍</w:t>
            </w:r>
            <w:r>
              <w:rPr>
                <w:sz w:val="20"/>
                <w:vertAlign w:val="subscript"/>
              </w:rPr>
              <w:t xml:space="preserve">   99</w:t>
            </w:r>
          </w:p>
        </w:tc>
        <w:tc>
          <w:tcPr>
            <w:tcW w:w="9288" w:type="dxa"/>
          </w:tcPr>
          <w:p w14:paraId="654EF57F" w14:textId="77777777" w:rsidR="003008F8" w:rsidRDefault="00B718F9">
            <w:r>
              <w:t>Prefer not to answer</w:t>
            </w:r>
          </w:p>
        </w:tc>
      </w:tr>
    </w:tbl>
    <w:p w14:paraId="569B6DFC" w14:textId="77777777" w:rsidR="003008F8" w:rsidRDefault="003008F8"/>
    <w:p w14:paraId="23D744C6" w14:textId="77777777" w:rsidR="003008F8" w:rsidRDefault="00B718F9">
      <w:pPr>
        <w:keepNext/>
        <w:spacing w:after="40"/>
      </w:pPr>
      <w:r>
        <w:rPr>
          <w:b/>
        </w:rPr>
        <w:t>Q49</w:t>
      </w:r>
    </w:p>
    <w:p w14:paraId="14762CCF" w14:textId="77777777" w:rsidR="003008F8" w:rsidRDefault="00B718F9">
      <w:pPr>
        <w:keepNext/>
        <w:spacing w:after="0"/>
      </w:pPr>
      <w:r>
        <w:t>Which of the following statements best describes your current employment situation?</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386B115F" w14:textId="77777777">
        <w:tc>
          <w:tcPr>
            <w:tcW w:w="792" w:type="dxa"/>
          </w:tcPr>
          <w:p w14:paraId="14A1C29D" w14:textId="77777777" w:rsidR="003008F8" w:rsidRDefault="00B718F9">
            <w:r>
              <w:t>❍</w:t>
            </w:r>
            <w:r>
              <w:rPr>
                <w:sz w:val="20"/>
                <w:vertAlign w:val="subscript"/>
              </w:rPr>
              <w:t xml:space="preserve">   1</w:t>
            </w:r>
          </w:p>
        </w:tc>
        <w:tc>
          <w:tcPr>
            <w:tcW w:w="9288" w:type="dxa"/>
          </w:tcPr>
          <w:p w14:paraId="1CB3CA78" w14:textId="77777777" w:rsidR="003008F8" w:rsidRDefault="00B718F9">
            <w:r>
              <w:t>I am fully employed by my business</w:t>
            </w:r>
          </w:p>
        </w:tc>
      </w:tr>
      <w:tr w:rsidR="003008F8" w14:paraId="0CA1E1D7" w14:textId="77777777">
        <w:tc>
          <w:tcPr>
            <w:tcW w:w="792" w:type="dxa"/>
          </w:tcPr>
          <w:p w14:paraId="7E8630B1" w14:textId="77777777" w:rsidR="003008F8" w:rsidRDefault="00B718F9">
            <w:r>
              <w:t>❍</w:t>
            </w:r>
            <w:r>
              <w:rPr>
                <w:sz w:val="20"/>
                <w:vertAlign w:val="subscript"/>
              </w:rPr>
              <w:t xml:space="preserve">   2</w:t>
            </w:r>
          </w:p>
        </w:tc>
        <w:tc>
          <w:tcPr>
            <w:tcW w:w="9288" w:type="dxa"/>
          </w:tcPr>
          <w:p w14:paraId="7D06E591" w14:textId="77777777" w:rsidR="003008F8" w:rsidRDefault="00B718F9">
            <w:r>
              <w:t>I am employed full-time outside of my business</w:t>
            </w:r>
          </w:p>
        </w:tc>
      </w:tr>
      <w:tr w:rsidR="003008F8" w14:paraId="40660DB7" w14:textId="77777777">
        <w:tc>
          <w:tcPr>
            <w:tcW w:w="792" w:type="dxa"/>
          </w:tcPr>
          <w:p w14:paraId="3961B9D1" w14:textId="77777777" w:rsidR="003008F8" w:rsidRDefault="00B718F9">
            <w:r>
              <w:t>❍</w:t>
            </w:r>
            <w:r>
              <w:rPr>
                <w:sz w:val="20"/>
                <w:vertAlign w:val="subscript"/>
              </w:rPr>
              <w:t xml:space="preserve">   3</w:t>
            </w:r>
          </w:p>
        </w:tc>
        <w:tc>
          <w:tcPr>
            <w:tcW w:w="9288" w:type="dxa"/>
          </w:tcPr>
          <w:p w14:paraId="7522500E" w14:textId="77777777" w:rsidR="003008F8" w:rsidRDefault="00B718F9">
            <w:r>
              <w:t>I am employed part-time outside of my business</w:t>
            </w:r>
          </w:p>
        </w:tc>
      </w:tr>
      <w:tr w:rsidR="003008F8" w14:paraId="18FEF952" w14:textId="77777777">
        <w:tc>
          <w:tcPr>
            <w:tcW w:w="792" w:type="dxa"/>
          </w:tcPr>
          <w:p w14:paraId="2628FD39" w14:textId="77777777" w:rsidR="003008F8" w:rsidRDefault="00B718F9">
            <w:r>
              <w:t>❍</w:t>
            </w:r>
            <w:r>
              <w:rPr>
                <w:sz w:val="20"/>
                <w:vertAlign w:val="subscript"/>
              </w:rPr>
              <w:t xml:space="preserve">   4</w:t>
            </w:r>
          </w:p>
        </w:tc>
        <w:tc>
          <w:tcPr>
            <w:tcW w:w="9288" w:type="dxa"/>
          </w:tcPr>
          <w:p w14:paraId="0D874216" w14:textId="77777777" w:rsidR="003008F8" w:rsidRDefault="00B718F9">
            <w:r>
              <w:t>Outside of my business, I am either a stay-at-home parent, a student, or unable to find work due to a disability</w:t>
            </w:r>
          </w:p>
        </w:tc>
      </w:tr>
      <w:tr w:rsidR="003008F8" w14:paraId="3D5D3A8A" w14:textId="77777777">
        <w:tc>
          <w:tcPr>
            <w:tcW w:w="792" w:type="dxa"/>
          </w:tcPr>
          <w:p w14:paraId="08AF8287" w14:textId="77777777" w:rsidR="003008F8" w:rsidRDefault="00B718F9">
            <w:r>
              <w:t>❍</w:t>
            </w:r>
            <w:r>
              <w:rPr>
                <w:sz w:val="20"/>
                <w:vertAlign w:val="subscript"/>
              </w:rPr>
              <w:t xml:space="preserve">   5</w:t>
            </w:r>
          </w:p>
        </w:tc>
        <w:tc>
          <w:tcPr>
            <w:tcW w:w="9288" w:type="dxa"/>
          </w:tcPr>
          <w:p w14:paraId="502F3050" w14:textId="77777777" w:rsidR="003008F8" w:rsidRDefault="00B718F9">
            <w:r>
              <w:t>Outside of my business, I am retired</w:t>
            </w:r>
          </w:p>
        </w:tc>
      </w:tr>
      <w:tr w:rsidR="003008F8" w14:paraId="0C9964A9" w14:textId="77777777">
        <w:tc>
          <w:tcPr>
            <w:tcW w:w="792" w:type="dxa"/>
          </w:tcPr>
          <w:p w14:paraId="3C9B92EE" w14:textId="77777777" w:rsidR="003008F8" w:rsidRDefault="00B718F9">
            <w:r>
              <w:t>❍</w:t>
            </w:r>
            <w:r>
              <w:rPr>
                <w:sz w:val="20"/>
                <w:vertAlign w:val="subscript"/>
              </w:rPr>
              <w:t xml:space="preserve">   6</w:t>
            </w:r>
          </w:p>
        </w:tc>
        <w:tc>
          <w:tcPr>
            <w:tcW w:w="9288" w:type="dxa"/>
          </w:tcPr>
          <w:p w14:paraId="37608349" w14:textId="77777777" w:rsidR="003008F8" w:rsidRDefault="00B718F9">
            <w:r>
              <w:t>Outside of my business, I am unemployed</w:t>
            </w:r>
          </w:p>
        </w:tc>
      </w:tr>
      <w:tr w:rsidR="003008F8" w14:paraId="092DCB66" w14:textId="77777777">
        <w:tc>
          <w:tcPr>
            <w:tcW w:w="792" w:type="dxa"/>
          </w:tcPr>
          <w:p w14:paraId="73B75267" w14:textId="77777777" w:rsidR="003008F8" w:rsidRDefault="00B718F9">
            <w:r>
              <w:t>❍</w:t>
            </w:r>
            <w:r>
              <w:rPr>
                <w:sz w:val="20"/>
                <w:vertAlign w:val="subscript"/>
              </w:rPr>
              <w:t xml:space="preserve">   97</w:t>
            </w:r>
          </w:p>
        </w:tc>
        <w:tc>
          <w:tcPr>
            <w:tcW w:w="9288" w:type="dxa"/>
          </w:tcPr>
          <w:p w14:paraId="5AE11D4C" w14:textId="77777777" w:rsidR="003008F8" w:rsidRDefault="00B718F9">
            <w:r>
              <w:t>Other (specify): __________________________________________________</w:t>
            </w:r>
          </w:p>
        </w:tc>
      </w:tr>
      <w:tr w:rsidR="003008F8" w14:paraId="1591A13B" w14:textId="77777777">
        <w:tc>
          <w:tcPr>
            <w:tcW w:w="792" w:type="dxa"/>
          </w:tcPr>
          <w:p w14:paraId="3CE0B2EA" w14:textId="77777777" w:rsidR="003008F8" w:rsidRDefault="00B718F9">
            <w:r>
              <w:t>❍</w:t>
            </w:r>
            <w:r>
              <w:rPr>
                <w:sz w:val="20"/>
                <w:vertAlign w:val="subscript"/>
              </w:rPr>
              <w:t xml:space="preserve">   98</w:t>
            </w:r>
          </w:p>
        </w:tc>
        <w:tc>
          <w:tcPr>
            <w:tcW w:w="9288" w:type="dxa"/>
          </w:tcPr>
          <w:p w14:paraId="133C90F4" w14:textId="77777777" w:rsidR="003008F8" w:rsidRDefault="00B718F9">
            <w:r>
              <w:t>Don't know</w:t>
            </w:r>
          </w:p>
        </w:tc>
      </w:tr>
      <w:tr w:rsidR="003008F8" w14:paraId="3BA163AC" w14:textId="77777777">
        <w:tc>
          <w:tcPr>
            <w:tcW w:w="792" w:type="dxa"/>
          </w:tcPr>
          <w:p w14:paraId="0EE31DF1" w14:textId="77777777" w:rsidR="003008F8" w:rsidRDefault="00B718F9">
            <w:r>
              <w:t>❍</w:t>
            </w:r>
            <w:r>
              <w:rPr>
                <w:sz w:val="20"/>
                <w:vertAlign w:val="subscript"/>
              </w:rPr>
              <w:t xml:space="preserve">   99</w:t>
            </w:r>
          </w:p>
        </w:tc>
        <w:tc>
          <w:tcPr>
            <w:tcW w:w="9288" w:type="dxa"/>
          </w:tcPr>
          <w:p w14:paraId="3A00614C" w14:textId="77777777" w:rsidR="003008F8" w:rsidRDefault="00B718F9">
            <w:r>
              <w:t>Prefer not to answer</w:t>
            </w:r>
          </w:p>
        </w:tc>
      </w:tr>
    </w:tbl>
    <w:p w14:paraId="397986C4" w14:textId="77777777" w:rsidR="003008F8" w:rsidRDefault="003008F8"/>
    <w:p w14:paraId="0633D969" w14:textId="77777777" w:rsidR="003008F8" w:rsidRDefault="00B718F9">
      <w:pPr>
        <w:keepNext/>
        <w:spacing w:after="40"/>
      </w:pPr>
      <w:r>
        <w:rPr>
          <w:b/>
        </w:rPr>
        <w:t>Q50</w:t>
      </w:r>
      <w:r>
        <w:rPr>
          <w:i/>
          <w:sz w:val="20"/>
        </w:rPr>
        <w:tab/>
      </w:r>
      <w:r>
        <w:rPr>
          <w:i/>
          <w:sz w:val="20"/>
        </w:rPr>
        <w:t>Show if q16 outside business (Q49 = 2,3,4,5,6)</w:t>
      </w:r>
    </w:p>
    <w:p w14:paraId="0E283A35" w14:textId="77777777" w:rsidR="003008F8" w:rsidRDefault="00B718F9">
      <w:pPr>
        <w:keepNext/>
        <w:spacing w:after="0"/>
      </w:pPr>
      <w:r>
        <w:t>At any point in the past have you been fully employed by your business?</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4B303E85" w14:textId="77777777">
        <w:tc>
          <w:tcPr>
            <w:tcW w:w="792" w:type="dxa"/>
          </w:tcPr>
          <w:p w14:paraId="384DCB69" w14:textId="77777777" w:rsidR="003008F8" w:rsidRDefault="00B718F9">
            <w:r>
              <w:t>❍</w:t>
            </w:r>
            <w:r>
              <w:rPr>
                <w:sz w:val="20"/>
                <w:vertAlign w:val="subscript"/>
              </w:rPr>
              <w:t xml:space="preserve">   1</w:t>
            </w:r>
          </w:p>
        </w:tc>
        <w:tc>
          <w:tcPr>
            <w:tcW w:w="9288" w:type="dxa"/>
          </w:tcPr>
          <w:p w14:paraId="1B8151EA" w14:textId="77777777" w:rsidR="003008F8" w:rsidRDefault="00B718F9">
            <w:r>
              <w:t>Yes</w:t>
            </w:r>
          </w:p>
        </w:tc>
      </w:tr>
      <w:tr w:rsidR="003008F8" w14:paraId="4BD9964E" w14:textId="77777777">
        <w:tc>
          <w:tcPr>
            <w:tcW w:w="792" w:type="dxa"/>
          </w:tcPr>
          <w:p w14:paraId="14DB5D38" w14:textId="77777777" w:rsidR="003008F8" w:rsidRDefault="00B718F9">
            <w:r>
              <w:t>❍</w:t>
            </w:r>
            <w:r>
              <w:rPr>
                <w:sz w:val="20"/>
                <w:vertAlign w:val="subscript"/>
              </w:rPr>
              <w:t xml:space="preserve">   2</w:t>
            </w:r>
          </w:p>
        </w:tc>
        <w:tc>
          <w:tcPr>
            <w:tcW w:w="9288" w:type="dxa"/>
          </w:tcPr>
          <w:p w14:paraId="3E93EC36" w14:textId="77777777" w:rsidR="003008F8" w:rsidRDefault="00B718F9">
            <w:r>
              <w:t>No</w:t>
            </w:r>
          </w:p>
        </w:tc>
      </w:tr>
      <w:tr w:rsidR="003008F8" w14:paraId="5943383B" w14:textId="77777777">
        <w:tc>
          <w:tcPr>
            <w:tcW w:w="792" w:type="dxa"/>
          </w:tcPr>
          <w:p w14:paraId="7567FB22" w14:textId="77777777" w:rsidR="003008F8" w:rsidRDefault="00B718F9">
            <w:r>
              <w:t>❍</w:t>
            </w:r>
            <w:r>
              <w:rPr>
                <w:sz w:val="20"/>
                <w:vertAlign w:val="subscript"/>
              </w:rPr>
              <w:t xml:space="preserve">   98</w:t>
            </w:r>
          </w:p>
        </w:tc>
        <w:tc>
          <w:tcPr>
            <w:tcW w:w="9288" w:type="dxa"/>
          </w:tcPr>
          <w:p w14:paraId="311A4E86" w14:textId="77777777" w:rsidR="003008F8" w:rsidRDefault="00B718F9">
            <w:r>
              <w:t>Don’t know</w:t>
            </w:r>
          </w:p>
        </w:tc>
      </w:tr>
      <w:tr w:rsidR="003008F8" w14:paraId="3AC118F2" w14:textId="77777777">
        <w:tc>
          <w:tcPr>
            <w:tcW w:w="792" w:type="dxa"/>
          </w:tcPr>
          <w:p w14:paraId="02D10934" w14:textId="77777777" w:rsidR="003008F8" w:rsidRDefault="00B718F9">
            <w:r>
              <w:t>❍</w:t>
            </w:r>
            <w:r>
              <w:rPr>
                <w:sz w:val="20"/>
                <w:vertAlign w:val="subscript"/>
              </w:rPr>
              <w:t xml:space="preserve">   99</w:t>
            </w:r>
          </w:p>
        </w:tc>
        <w:tc>
          <w:tcPr>
            <w:tcW w:w="9288" w:type="dxa"/>
          </w:tcPr>
          <w:p w14:paraId="285AB43C" w14:textId="77777777" w:rsidR="003008F8" w:rsidRDefault="00B718F9">
            <w:r>
              <w:t>Prefer not to answer</w:t>
            </w:r>
          </w:p>
        </w:tc>
      </w:tr>
    </w:tbl>
    <w:p w14:paraId="1CE6E0C5" w14:textId="77777777" w:rsidR="003008F8" w:rsidRDefault="003008F8"/>
    <w:p w14:paraId="6049ABC6" w14:textId="77777777" w:rsidR="003008F8" w:rsidRDefault="00B718F9">
      <w:pPr>
        <w:keepNext/>
        <w:spacing w:after="40"/>
      </w:pPr>
      <w:r>
        <w:rPr>
          <w:b/>
        </w:rPr>
        <w:t>Q51</w:t>
      </w:r>
      <w:r>
        <w:rPr>
          <w:i/>
          <w:sz w:val="20"/>
        </w:rPr>
        <w:tab/>
      </w:r>
      <w:r>
        <w:rPr>
          <w:i/>
          <w:sz w:val="20"/>
        </w:rPr>
        <w:t>Show if q16 employed business (Q49 = 1)</w:t>
      </w:r>
    </w:p>
    <w:p w14:paraId="054FAC57" w14:textId="77777777" w:rsidR="003008F8" w:rsidRDefault="00B718F9">
      <w:pPr>
        <w:keepNext/>
        <w:spacing w:after="0"/>
      </w:pPr>
      <w:r>
        <w:t>Prior to being employed full-time at this business, were you employed part-time by your business?</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00EFFFEE" w14:textId="77777777">
        <w:tc>
          <w:tcPr>
            <w:tcW w:w="792" w:type="dxa"/>
          </w:tcPr>
          <w:p w14:paraId="5C933E2D" w14:textId="77777777" w:rsidR="003008F8" w:rsidRDefault="00B718F9">
            <w:r>
              <w:t>❍</w:t>
            </w:r>
            <w:r>
              <w:rPr>
                <w:sz w:val="20"/>
                <w:vertAlign w:val="subscript"/>
              </w:rPr>
              <w:t xml:space="preserve">   1</w:t>
            </w:r>
          </w:p>
        </w:tc>
        <w:tc>
          <w:tcPr>
            <w:tcW w:w="9288" w:type="dxa"/>
          </w:tcPr>
          <w:p w14:paraId="17C52382" w14:textId="77777777" w:rsidR="003008F8" w:rsidRDefault="00B718F9">
            <w:r>
              <w:t>Yes</w:t>
            </w:r>
          </w:p>
        </w:tc>
      </w:tr>
      <w:tr w:rsidR="003008F8" w14:paraId="0C030A97" w14:textId="77777777">
        <w:tc>
          <w:tcPr>
            <w:tcW w:w="792" w:type="dxa"/>
          </w:tcPr>
          <w:p w14:paraId="123A0ECD" w14:textId="77777777" w:rsidR="003008F8" w:rsidRDefault="00B718F9">
            <w:r>
              <w:t>❍</w:t>
            </w:r>
            <w:r>
              <w:rPr>
                <w:sz w:val="20"/>
                <w:vertAlign w:val="subscript"/>
              </w:rPr>
              <w:t xml:space="preserve">   2</w:t>
            </w:r>
          </w:p>
        </w:tc>
        <w:tc>
          <w:tcPr>
            <w:tcW w:w="9288" w:type="dxa"/>
          </w:tcPr>
          <w:p w14:paraId="585690EF" w14:textId="77777777" w:rsidR="003008F8" w:rsidRDefault="00B718F9">
            <w:r>
              <w:t>No</w:t>
            </w:r>
          </w:p>
        </w:tc>
      </w:tr>
      <w:tr w:rsidR="003008F8" w14:paraId="3DE44F23" w14:textId="77777777">
        <w:tc>
          <w:tcPr>
            <w:tcW w:w="792" w:type="dxa"/>
          </w:tcPr>
          <w:p w14:paraId="6BB9F1E8" w14:textId="77777777" w:rsidR="003008F8" w:rsidRDefault="00B718F9">
            <w:r>
              <w:t>❍</w:t>
            </w:r>
            <w:r>
              <w:rPr>
                <w:sz w:val="20"/>
                <w:vertAlign w:val="subscript"/>
              </w:rPr>
              <w:t xml:space="preserve">   98</w:t>
            </w:r>
          </w:p>
        </w:tc>
        <w:tc>
          <w:tcPr>
            <w:tcW w:w="9288" w:type="dxa"/>
          </w:tcPr>
          <w:p w14:paraId="5782542E" w14:textId="77777777" w:rsidR="003008F8" w:rsidRDefault="00B718F9">
            <w:r>
              <w:t>Don’t know</w:t>
            </w:r>
          </w:p>
        </w:tc>
      </w:tr>
      <w:tr w:rsidR="003008F8" w14:paraId="7FEC527D" w14:textId="77777777">
        <w:tc>
          <w:tcPr>
            <w:tcW w:w="792" w:type="dxa"/>
          </w:tcPr>
          <w:p w14:paraId="7ABCD72A" w14:textId="77777777" w:rsidR="003008F8" w:rsidRDefault="00B718F9">
            <w:r>
              <w:t>❍</w:t>
            </w:r>
            <w:r>
              <w:rPr>
                <w:sz w:val="20"/>
                <w:vertAlign w:val="subscript"/>
              </w:rPr>
              <w:t xml:space="preserve">   99</w:t>
            </w:r>
          </w:p>
        </w:tc>
        <w:tc>
          <w:tcPr>
            <w:tcW w:w="9288" w:type="dxa"/>
          </w:tcPr>
          <w:p w14:paraId="39976437" w14:textId="77777777" w:rsidR="003008F8" w:rsidRDefault="00B718F9">
            <w:r>
              <w:t>Prefer not to answer</w:t>
            </w:r>
          </w:p>
        </w:tc>
      </w:tr>
    </w:tbl>
    <w:p w14:paraId="282594AD" w14:textId="77777777" w:rsidR="003008F8" w:rsidRDefault="003008F8"/>
    <w:p w14:paraId="44C56FB6" w14:textId="77777777" w:rsidR="003008F8" w:rsidRDefault="00B718F9">
      <w:pPr>
        <w:keepNext/>
        <w:spacing w:after="40"/>
      </w:pPr>
      <w:r>
        <w:rPr>
          <w:b/>
        </w:rPr>
        <w:t>Q52</w:t>
      </w:r>
    </w:p>
    <w:p w14:paraId="655B822A" w14:textId="77777777" w:rsidR="003008F8" w:rsidRDefault="00B718F9">
      <w:pPr>
        <w:keepNext/>
        <w:spacing w:after="0"/>
      </w:pPr>
      <w:r>
        <w:t xml:space="preserve">What business tasks have you previously hired/paid someone to help you with? </w:t>
      </w:r>
      <w:r>
        <w:br/>
      </w:r>
    </w:p>
    <w:p w14:paraId="029D786D" w14:textId="77777777" w:rsidR="003008F8" w:rsidRDefault="00B718F9">
      <w:pPr>
        <w:keepNext/>
        <w:spacing w:after="0"/>
      </w:pPr>
      <w:r>
        <w:rPr>
          <w:i/>
          <w:color w:val="A8A8A8"/>
          <w:sz w:val="20"/>
        </w:rPr>
        <w:t>Select all that apply</w:t>
      </w:r>
      <w:r>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3DE89AA0" w14:textId="77777777">
        <w:tc>
          <w:tcPr>
            <w:tcW w:w="792" w:type="dxa"/>
          </w:tcPr>
          <w:p w14:paraId="6E21A80A" w14:textId="77777777" w:rsidR="003008F8" w:rsidRDefault="00B718F9">
            <w:r>
              <w:t>❑</w:t>
            </w:r>
            <w:r>
              <w:rPr>
                <w:sz w:val="20"/>
                <w:vertAlign w:val="subscript"/>
              </w:rPr>
              <w:t xml:space="preserve">   1</w:t>
            </w:r>
          </w:p>
        </w:tc>
        <w:tc>
          <w:tcPr>
            <w:tcW w:w="9288" w:type="dxa"/>
          </w:tcPr>
          <w:p w14:paraId="1C387B8D" w14:textId="77777777" w:rsidR="003008F8" w:rsidRDefault="00B718F9">
            <w:r>
              <w:rPr>
                <w:b/>
              </w:rPr>
              <w:t>Customer Service</w:t>
            </w:r>
            <w:r>
              <w:t xml:space="preserve"> (Use of chatbots, creating first drafts, forecasting needs, etc.) *</w:t>
            </w:r>
          </w:p>
        </w:tc>
      </w:tr>
      <w:tr w:rsidR="003008F8" w14:paraId="145C8425" w14:textId="77777777">
        <w:tc>
          <w:tcPr>
            <w:tcW w:w="792" w:type="dxa"/>
          </w:tcPr>
          <w:p w14:paraId="1F80D421" w14:textId="77777777" w:rsidR="003008F8" w:rsidRDefault="00B718F9">
            <w:r>
              <w:t>❑</w:t>
            </w:r>
            <w:r>
              <w:rPr>
                <w:sz w:val="20"/>
                <w:vertAlign w:val="subscript"/>
              </w:rPr>
              <w:t xml:space="preserve">   2</w:t>
            </w:r>
          </w:p>
        </w:tc>
        <w:tc>
          <w:tcPr>
            <w:tcW w:w="9288" w:type="dxa"/>
          </w:tcPr>
          <w:p w14:paraId="2C56ADF6" w14:textId="77777777" w:rsidR="003008F8" w:rsidRDefault="00B718F9">
            <w:r>
              <w:rPr>
                <w:b/>
              </w:rPr>
              <w:t>Marketing</w:t>
            </w:r>
            <w:r>
              <w:t xml:space="preserve"> (Ad creation, personalization by customer, automation of campaigns, etc.) *</w:t>
            </w:r>
          </w:p>
        </w:tc>
      </w:tr>
      <w:tr w:rsidR="003008F8" w14:paraId="515603FD" w14:textId="77777777">
        <w:tc>
          <w:tcPr>
            <w:tcW w:w="792" w:type="dxa"/>
          </w:tcPr>
          <w:p w14:paraId="3C4647BF" w14:textId="77777777" w:rsidR="003008F8" w:rsidRDefault="00B718F9">
            <w:r>
              <w:t>❑</w:t>
            </w:r>
            <w:r>
              <w:rPr>
                <w:sz w:val="20"/>
                <w:vertAlign w:val="subscript"/>
              </w:rPr>
              <w:t xml:space="preserve">   3</w:t>
            </w:r>
          </w:p>
        </w:tc>
        <w:tc>
          <w:tcPr>
            <w:tcW w:w="9288" w:type="dxa"/>
          </w:tcPr>
          <w:p w14:paraId="6F3B4F16" w14:textId="77777777" w:rsidR="003008F8" w:rsidRDefault="00B718F9">
            <w:r>
              <w:rPr>
                <w:b/>
              </w:rPr>
              <w:t>Content Creation</w:t>
            </w:r>
            <w:r>
              <w:t xml:space="preserve"> (Create first drafts of text for social media posts, video/graphics, etc.) *</w:t>
            </w:r>
          </w:p>
        </w:tc>
      </w:tr>
      <w:tr w:rsidR="003008F8" w14:paraId="0BCABE99" w14:textId="77777777">
        <w:tc>
          <w:tcPr>
            <w:tcW w:w="792" w:type="dxa"/>
          </w:tcPr>
          <w:p w14:paraId="6BE3EAA2" w14:textId="77777777" w:rsidR="003008F8" w:rsidRDefault="00B718F9">
            <w:r>
              <w:t>❑</w:t>
            </w:r>
            <w:r>
              <w:rPr>
                <w:sz w:val="20"/>
                <w:vertAlign w:val="subscript"/>
              </w:rPr>
              <w:t xml:space="preserve">   4</w:t>
            </w:r>
          </w:p>
        </w:tc>
        <w:tc>
          <w:tcPr>
            <w:tcW w:w="9288" w:type="dxa"/>
          </w:tcPr>
          <w:p w14:paraId="21AD2E02" w14:textId="77777777" w:rsidR="003008F8" w:rsidRDefault="00B718F9">
            <w:r>
              <w:rPr>
                <w:b/>
              </w:rPr>
              <w:t>Boosting Sales</w:t>
            </w:r>
            <w:r>
              <w:t xml:space="preserve"> (Identify and overcome objections, how to build trust and rapport, etc.) *</w:t>
            </w:r>
          </w:p>
        </w:tc>
      </w:tr>
      <w:tr w:rsidR="003008F8" w14:paraId="7DBA8166" w14:textId="77777777">
        <w:tc>
          <w:tcPr>
            <w:tcW w:w="792" w:type="dxa"/>
          </w:tcPr>
          <w:p w14:paraId="7BFEAC13" w14:textId="77777777" w:rsidR="003008F8" w:rsidRDefault="00B718F9">
            <w:r>
              <w:t>❑</w:t>
            </w:r>
            <w:r>
              <w:rPr>
                <w:sz w:val="20"/>
                <w:vertAlign w:val="subscript"/>
              </w:rPr>
              <w:t xml:space="preserve">   5</w:t>
            </w:r>
          </w:p>
        </w:tc>
        <w:tc>
          <w:tcPr>
            <w:tcW w:w="9288" w:type="dxa"/>
          </w:tcPr>
          <w:p w14:paraId="741C5374" w14:textId="77777777" w:rsidR="003008F8" w:rsidRDefault="00B718F9">
            <w:r>
              <w:rPr>
                <w:b/>
              </w:rPr>
              <w:t>Business Advice</w:t>
            </w:r>
            <w:r>
              <w:t xml:space="preserve"> (Strategy recommendations, technical help such as coding, etc.) *</w:t>
            </w:r>
          </w:p>
        </w:tc>
      </w:tr>
      <w:tr w:rsidR="003008F8" w14:paraId="6A56BEA9" w14:textId="77777777">
        <w:tc>
          <w:tcPr>
            <w:tcW w:w="792" w:type="dxa"/>
          </w:tcPr>
          <w:p w14:paraId="7703146C" w14:textId="77777777" w:rsidR="003008F8" w:rsidRDefault="00B718F9">
            <w:r>
              <w:t>❑</w:t>
            </w:r>
            <w:r>
              <w:rPr>
                <w:sz w:val="20"/>
                <w:vertAlign w:val="subscript"/>
              </w:rPr>
              <w:t xml:space="preserve">   6</w:t>
            </w:r>
          </w:p>
        </w:tc>
        <w:tc>
          <w:tcPr>
            <w:tcW w:w="9288" w:type="dxa"/>
          </w:tcPr>
          <w:p w14:paraId="4C336281" w14:textId="77777777" w:rsidR="003008F8" w:rsidRDefault="00B718F9">
            <w:r>
              <w:rPr>
                <w:b/>
              </w:rPr>
              <w:t>Operations</w:t>
            </w:r>
            <w:r>
              <w:t xml:space="preserve"> (production, invoices, payroll, budgeting, analysis, etc.) *</w:t>
            </w:r>
          </w:p>
        </w:tc>
      </w:tr>
      <w:tr w:rsidR="003008F8" w14:paraId="5915CBF2" w14:textId="77777777">
        <w:tc>
          <w:tcPr>
            <w:tcW w:w="792" w:type="dxa"/>
          </w:tcPr>
          <w:p w14:paraId="1CDD4465" w14:textId="77777777" w:rsidR="003008F8" w:rsidRDefault="00B718F9">
            <w:r>
              <w:t>❑</w:t>
            </w:r>
            <w:r>
              <w:rPr>
                <w:sz w:val="20"/>
                <w:vertAlign w:val="subscript"/>
              </w:rPr>
              <w:t xml:space="preserve">   7</w:t>
            </w:r>
          </w:p>
        </w:tc>
        <w:tc>
          <w:tcPr>
            <w:tcW w:w="9288" w:type="dxa"/>
          </w:tcPr>
          <w:p w14:paraId="6F9598DA" w14:textId="77777777" w:rsidR="003008F8" w:rsidRDefault="00B718F9">
            <w:r>
              <w:t>Other (specify): __________________________________________________</w:t>
            </w:r>
          </w:p>
        </w:tc>
      </w:tr>
      <w:tr w:rsidR="003008F8" w14:paraId="369320E9" w14:textId="77777777">
        <w:tc>
          <w:tcPr>
            <w:tcW w:w="792" w:type="dxa"/>
          </w:tcPr>
          <w:p w14:paraId="343DDA5B" w14:textId="77777777" w:rsidR="003008F8" w:rsidRDefault="00B718F9">
            <w:r>
              <w:t>❑</w:t>
            </w:r>
            <w:r>
              <w:rPr>
                <w:sz w:val="20"/>
                <w:vertAlign w:val="subscript"/>
              </w:rPr>
              <w:t xml:space="preserve">   8</w:t>
            </w:r>
          </w:p>
        </w:tc>
        <w:tc>
          <w:tcPr>
            <w:tcW w:w="9288" w:type="dxa"/>
          </w:tcPr>
          <w:p w14:paraId="43EEADEC" w14:textId="77777777" w:rsidR="003008F8" w:rsidRDefault="00B718F9">
            <w:r>
              <w:t>Don't know</w:t>
            </w:r>
            <w:r>
              <w:rPr>
                <w:i/>
                <w:color w:val="A8A8A8"/>
                <w:sz w:val="20"/>
              </w:rPr>
              <w:tab/>
              <w:t>(Exclusive)</w:t>
            </w:r>
          </w:p>
        </w:tc>
      </w:tr>
      <w:tr w:rsidR="003008F8" w14:paraId="2824B2AD" w14:textId="77777777">
        <w:tc>
          <w:tcPr>
            <w:tcW w:w="792" w:type="dxa"/>
          </w:tcPr>
          <w:p w14:paraId="45624CE2" w14:textId="77777777" w:rsidR="003008F8" w:rsidRDefault="00B718F9">
            <w:r>
              <w:t>❑</w:t>
            </w:r>
            <w:r>
              <w:rPr>
                <w:sz w:val="20"/>
                <w:vertAlign w:val="subscript"/>
              </w:rPr>
              <w:t xml:space="preserve">   9</w:t>
            </w:r>
          </w:p>
        </w:tc>
        <w:tc>
          <w:tcPr>
            <w:tcW w:w="9288" w:type="dxa"/>
          </w:tcPr>
          <w:p w14:paraId="672C4374" w14:textId="77777777" w:rsidR="003008F8" w:rsidRDefault="00B718F9">
            <w:r>
              <w:t>Prefer not to answer</w:t>
            </w:r>
            <w:r>
              <w:rPr>
                <w:i/>
                <w:color w:val="A8A8A8"/>
                <w:sz w:val="20"/>
              </w:rPr>
              <w:tab/>
              <w:t>(Exclusive)</w:t>
            </w:r>
          </w:p>
        </w:tc>
      </w:tr>
    </w:tbl>
    <w:p w14:paraId="22E76227" w14:textId="77777777" w:rsidR="003008F8" w:rsidRDefault="00B718F9">
      <w:pPr>
        <w:spacing w:after="0"/>
      </w:pPr>
      <w:r>
        <w:rPr>
          <w:i/>
          <w:color w:val="A8A8A8"/>
          <w:sz w:val="20"/>
        </w:rPr>
        <w:t>Levels marked with * are randomized</w:t>
      </w:r>
    </w:p>
    <w:p w14:paraId="21AD3AB3" w14:textId="77777777" w:rsidR="003008F8" w:rsidRDefault="003008F8"/>
    <w:p w14:paraId="0DB1B847" w14:textId="77777777" w:rsidR="003008F8" w:rsidRDefault="00B718F9">
      <w:pPr>
        <w:keepNext/>
        <w:spacing w:after="220"/>
      </w:pPr>
      <w:r>
        <w:rPr>
          <w:b/>
          <w:sz w:val="28"/>
          <w:highlight w:val="lightGray"/>
        </w:rPr>
        <w:t>Page Growing the business</w:t>
      </w:r>
    </w:p>
    <w:p w14:paraId="75F727B3" w14:textId="77777777" w:rsidR="003008F8" w:rsidRDefault="00B718F9">
      <w:pPr>
        <w:keepNext/>
        <w:spacing w:after="40"/>
      </w:pPr>
      <w:r>
        <w:rPr>
          <w:b/>
        </w:rPr>
        <w:t>Q53</w:t>
      </w:r>
    </w:p>
    <w:p w14:paraId="25BAE8CD" w14:textId="77777777" w:rsidR="003008F8" w:rsidRDefault="00B718F9">
      <w:pPr>
        <w:keepNext/>
        <w:spacing w:after="0"/>
      </w:pPr>
      <w:r>
        <w:t>What are your long-term aspirations for your business?</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37181AA7" w14:textId="77777777">
        <w:tc>
          <w:tcPr>
            <w:tcW w:w="792" w:type="dxa"/>
          </w:tcPr>
          <w:p w14:paraId="0E81D42C" w14:textId="77777777" w:rsidR="003008F8" w:rsidRDefault="00B718F9">
            <w:r>
              <w:t>❍</w:t>
            </w:r>
            <w:r>
              <w:rPr>
                <w:sz w:val="20"/>
                <w:vertAlign w:val="subscript"/>
              </w:rPr>
              <w:t xml:space="preserve">   1</w:t>
            </w:r>
          </w:p>
        </w:tc>
        <w:tc>
          <w:tcPr>
            <w:tcW w:w="9288" w:type="dxa"/>
          </w:tcPr>
          <w:p w14:paraId="25B54B57" w14:textId="77777777" w:rsidR="003008F8" w:rsidRDefault="00B718F9">
            <w:r>
              <w:t xml:space="preserve">I aspire to be a </w:t>
            </w:r>
            <w:r>
              <w:rPr>
                <w:b/>
              </w:rPr>
              <w:t>solo entrepreneur</w:t>
            </w:r>
            <w:r>
              <w:t xml:space="preserve"> and stay small.</w:t>
            </w:r>
          </w:p>
        </w:tc>
      </w:tr>
      <w:tr w:rsidR="003008F8" w14:paraId="298462BE" w14:textId="77777777">
        <w:tc>
          <w:tcPr>
            <w:tcW w:w="792" w:type="dxa"/>
          </w:tcPr>
          <w:p w14:paraId="32C34E89" w14:textId="77777777" w:rsidR="003008F8" w:rsidRDefault="00B718F9">
            <w:r>
              <w:t>❍</w:t>
            </w:r>
            <w:r>
              <w:rPr>
                <w:sz w:val="20"/>
                <w:vertAlign w:val="subscript"/>
              </w:rPr>
              <w:t xml:space="preserve">   2</w:t>
            </w:r>
          </w:p>
        </w:tc>
        <w:tc>
          <w:tcPr>
            <w:tcW w:w="9288" w:type="dxa"/>
          </w:tcPr>
          <w:p w14:paraId="09A8BDC2" w14:textId="77777777" w:rsidR="003008F8" w:rsidRDefault="00B718F9">
            <w:r>
              <w:t xml:space="preserve">I aspire to be a </w:t>
            </w:r>
            <w:r>
              <w:rPr>
                <w:b/>
              </w:rPr>
              <w:t>small business</w:t>
            </w:r>
            <w:r>
              <w:t xml:space="preserve"> with some employees and/or a physical location.</w:t>
            </w:r>
          </w:p>
        </w:tc>
      </w:tr>
      <w:tr w:rsidR="003008F8" w14:paraId="65F6F550" w14:textId="77777777">
        <w:tc>
          <w:tcPr>
            <w:tcW w:w="792" w:type="dxa"/>
          </w:tcPr>
          <w:p w14:paraId="56CCCD64" w14:textId="77777777" w:rsidR="003008F8" w:rsidRDefault="00B718F9">
            <w:r>
              <w:t>❍</w:t>
            </w:r>
            <w:r>
              <w:rPr>
                <w:sz w:val="20"/>
                <w:vertAlign w:val="subscript"/>
              </w:rPr>
              <w:t xml:space="preserve">   3</w:t>
            </w:r>
          </w:p>
        </w:tc>
        <w:tc>
          <w:tcPr>
            <w:tcW w:w="9288" w:type="dxa"/>
          </w:tcPr>
          <w:p w14:paraId="09F06247" w14:textId="77777777" w:rsidR="003008F8" w:rsidRDefault="00B718F9">
            <w:r>
              <w:t xml:space="preserve">I aspire to be a </w:t>
            </w:r>
            <w:r>
              <w:rPr>
                <w:b/>
              </w:rPr>
              <w:t>mid-size business</w:t>
            </w:r>
            <w:r>
              <w:t xml:space="preserve"> with several employees and/or multiple physical locations.</w:t>
            </w:r>
          </w:p>
        </w:tc>
      </w:tr>
      <w:tr w:rsidR="003008F8" w14:paraId="0A75C4E7" w14:textId="77777777">
        <w:tc>
          <w:tcPr>
            <w:tcW w:w="792" w:type="dxa"/>
          </w:tcPr>
          <w:p w14:paraId="4E2DEEC1" w14:textId="77777777" w:rsidR="003008F8" w:rsidRDefault="00B718F9">
            <w:r>
              <w:t>❍</w:t>
            </w:r>
            <w:r>
              <w:rPr>
                <w:sz w:val="20"/>
                <w:vertAlign w:val="subscript"/>
              </w:rPr>
              <w:t xml:space="preserve">   4</w:t>
            </w:r>
          </w:p>
        </w:tc>
        <w:tc>
          <w:tcPr>
            <w:tcW w:w="9288" w:type="dxa"/>
          </w:tcPr>
          <w:p w14:paraId="532D4325" w14:textId="77777777" w:rsidR="003008F8" w:rsidRDefault="00B718F9">
            <w:r>
              <w:t xml:space="preserve">I aspire to be a </w:t>
            </w:r>
            <w:r>
              <w:rPr>
                <w:b/>
              </w:rPr>
              <w:t>corporate business</w:t>
            </w:r>
            <w:r>
              <w:t xml:space="preserve"> with a large employee base and headquarters.</w:t>
            </w:r>
          </w:p>
        </w:tc>
      </w:tr>
      <w:tr w:rsidR="003008F8" w14:paraId="10323054" w14:textId="77777777">
        <w:tc>
          <w:tcPr>
            <w:tcW w:w="792" w:type="dxa"/>
          </w:tcPr>
          <w:p w14:paraId="630F78F4" w14:textId="77777777" w:rsidR="003008F8" w:rsidRDefault="00B718F9">
            <w:r>
              <w:t>❍</w:t>
            </w:r>
            <w:r>
              <w:rPr>
                <w:sz w:val="20"/>
                <w:vertAlign w:val="subscript"/>
              </w:rPr>
              <w:t xml:space="preserve">   6</w:t>
            </w:r>
          </w:p>
        </w:tc>
        <w:tc>
          <w:tcPr>
            <w:tcW w:w="9288" w:type="dxa"/>
          </w:tcPr>
          <w:p w14:paraId="63A01AD4" w14:textId="77777777" w:rsidR="003008F8" w:rsidRDefault="00B718F9">
            <w:r>
              <w:t>None of the above</w:t>
            </w:r>
          </w:p>
        </w:tc>
      </w:tr>
      <w:tr w:rsidR="003008F8" w14:paraId="56073D1D" w14:textId="77777777">
        <w:tc>
          <w:tcPr>
            <w:tcW w:w="792" w:type="dxa"/>
          </w:tcPr>
          <w:p w14:paraId="7074BCE9" w14:textId="77777777" w:rsidR="003008F8" w:rsidRDefault="00B718F9">
            <w:r>
              <w:t>❍</w:t>
            </w:r>
            <w:r>
              <w:rPr>
                <w:sz w:val="20"/>
                <w:vertAlign w:val="subscript"/>
              </w:rPr>
              <w:t xml:space="preserve">   98</w:t>
            </w:r>
          </w:p>
        </w:tc>
        <w:tc>
          <w:tcPr>
            <w:tcW w:w="9288" w:type="dxa"/>
          </w:tcPr>
          <w:p w14:paraId="498031E7" w14:textId="77777777" w:rsidR="003008F8" w:rsidRDefault="00B718F9">
            <w:r>
              <w:t>Don’t know</w:t>
            </w:r>
          </w:p>
        </w:tc>
      </w:tr>
      <w:tr w:rsidR="003008F8" w14:paraId="25872EC9" w14:textId="77777777">
        <w:tc>
          <w:tcPr>
            <w:tcW w:w="792" w:type="dxa"/>
          </w:tcPr>
          <w:p w14:paraId="6EC06556" w14:textId="77777777" w:rsidR="003008F8" w:rsidRDefault="00B718F9">
            <w:r>
              <w:t>❍</w:t>
            </w:r>
            <w:r>
              <w:rPr>
                <w:sz w:val="20"/>
                <w:vertAlign w:val="subscript"/>
              </w:rPr>
              <w:t xml:space="preserve">   99</w:t>
            </w:r>
          </w:p>
        </w:tc>
        <w:tc>
          <w:tcPr>
            <w:tcW w:w="9288" w:type="dxa"/>
          </w:tcPr>
          <w:p w14:paraId="65FC9258" w14:textId="77777777" w:rsidR="003008F8" w:rsidRDefault="00B718F9">
            <w:r>
              <w:t>Prefer not to answer</w:t>
            </w:r>
          </w:p>
        </w:tc>
      </w:tr>
    </w:tbl>
    <w:p w14:paraId="4E1A8F50" w14:textId="77777777" w:rsidR="003008F8" w:rsidRDefault="003008F8"/>
    <w:p w14:paraId="6BF8D60A" w14:textId="77777777" w:rsidR="003008F8" w:rsidRDefault="00B718F9">
      <w:pPr>
        <w:keepNext/>
        <w:spacing w:after="40"/>
      </w:pPr>
      <w:r>
        <w:rPr>
          <w:b/>
        </w:rPr>
        <w:t>Q54</w:t>
      </w:r>
    </w:p>
    <w:p w14:paraId="44381FA4" w14:textId="77777777" w:rsidR="003008F8" w:rsidRDefault="00B718F9">
      <w:pPr>
        <w:keepNext/>
        <w:spacing w:after="0"/>
      </w:pPr>
      <w:r>
        <w:t xml:space="preserve">What is your overall expectation for </w:t>
      </w:r>
      <w:r>
        <w:rPr>
          <w:b/>
        </w:rPr>
        <w:t>your business or organization’s revenue</w:t>
      </w:r>
      <w:r>
        <w:t xml:space="preserve"> over the next 6 months?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69D55F10" w14:textId="77777777">
        <w:tc>
          <w:tcPr>
            <w:tcW w:w="792" w:type="dxa"/>
          </w:tcPr>
          <w:p w14:paraId="3822A088" w14:textId="77777777" w:rsidR="003008F8" w:rsidRDefault="00B718F9">
            <w:r>
              <w:t>❍</w:t>
            </w:r>
            <w:r>
              <w:rPr>
                <w:sz w:val="20"/>
                <w:vertAlign w:val="subscript"/>
              </w:rPr>
              <w:t xml:space="preserve">   1</w:t>
            </w:r>
          </w:p>
        </w:tc>
        <w:tc>
          <w:tcPr>
            <w:tcW w:w="9288" w:type="dxa"/>
          </w:tcPr>
          <w:p w14:paraId="237565F6" w14:textId="77777777" w:rsidR="003008F8" w:rsidRDefault="00B718F9">
            <w:r>
              <w:t>More positive</w:t>
            </w:r>
          </w:p>
        </w:tc>
      </w:tr>
      <w:tr w:rsidR="003008F8" w14:paraId="6E1273E5" w14:textId="77777777">
        <w:tc>
          <w:tcPr>
            <w:tcW w:w="792" w:type="dxa"/>
          </w:tcPr>
          <w:p w14:paraId="39ACDAB4" w14:textId="77777777" w:rsidR="003008F8" w:rsidRDefault="00B718F9">
            <w:r>
              <w:t>❍</w:t>
            </w:r>
            <w:r>
              <w:rPr>
                <w:sz w:val="20"/>
                <w:vertAlign w:val="subscript"/>
              </w:rPr>
              <w:t xml:space="preserve">   2</w:t>
            </w:r>
          </w:p>
        </w:tc>
        <w:tc>
          <w:tcPr>
            <w:tcW w:w="9288" w:type="dxa"/>
          </w:tcPr>
          <w:p w14:paraId="374F08D4" w14:textId="77777777" w:rsidR="003008F8" w:rsidRDefault="00B718F9">
            <w:r>
              <w:t>More negative</w:t>
            </w:r>
          </w:p>
        </w:tc>
      </w:tr>
      <w:tr w:rsidR="003008F8" w14:paraId="1DFD9273" w14:textId="77777777">
        <w:tc>
          <w:tcPr>
            <w:tcW w:w="792" w:type="dxa"/>
          </w:tcPr>
          <w:p w14:paraId="54F511F3" w14:textId="77777777" w:rsidR="003008F8" w:rsidRDefault="00B718F9">
            <w:r>
              <w:t>❍</w:t>
            </w:r>
            <w:r>
              <w:rPr>
                <w:sz w:val="20"/>
                <w:vertAlign w:val="subscript"/>
              </w:rPr>
              <w:t xml:space="preserve">   3</w:t>
            </w:r>
          </w:p>
        </w:tc>
        <w:tc>
          <w:tcPr>
            <w:tcW w:w="9288" w:type="dxa"/>
          </w:tcPr>
          <w:p w14:paraId="58BE778F" w14:textId="77777777" w:rsidR="003008F8" w:rsidRDefault="00B718F9">
            <w:r>
              <w:t>No change</w:t>
            </w:r>
          </w:p>
        </w:tc>
      </w:tr>
      <w:tr w:rsidR="003008F8" w14:paraId="701A13EC" w14:textId="77777777">
        <w:tc>
          <w:tcPr>
            <w:tcW w:w="792" w:type="dxa"/>
          </w:tcPr>
          <w:p w14:paraId="23E81607" w14:textId="77777777" w:rsidR="003008F8" w:rsidRDefault="00B718F9">
            <w:r>
              <w:t>❍</w:t>
            </w:r>
            <w:r>
              <w:rPr>
                <w:sz w:val="20"/>
                <w:vertAlign w:val="subscript"/>
              </w:rPr>
              <w:t xml:space="preserve">   98</w:t>
            </w:r>
          </w:p>
        </w:tc>
        <w:tc>
          <w:tcPr>
            <w:tcW w:w="9288" w:type="dxa"/>
          </w:tcPr>
          <w:p w14:paraId="19A1D2A0" w14:textId="77777777" w:rsidR="003008F8" w:rsidRDefault="00B718F9">
            <w:r>
              <w:t>Don't know</w:t>
            </w:r>
          </w:p>
        </w:tc>
      </w:tr>
      <w:tr w:rsidR="003008F8" w14:paraId="7ABBCE40" w14:textId="77777777">
        <w:tc>
          <w:tcPr>
            <w:tcW w:w="792" w:type="dxa"/>
          </w:tcPr>
          <w:p w14:paraId="337B2FBC" w14:textId="77777777" w:rsidR="003008F8" w:rsidRDefault="00B718F9">
            <w:r>
              <w:t>❍</w:t>
            </w:r>
            <w:r>
              <w:rPr>
                <w:sz w:val="20"/>
                <w:vertAlign w:val="subscript"/>
              </w:rPr>
              <w:t xml:space="preserve">   99</w:t>
            </w:r>
          </w:p>
        </w:tc>
        <w:tc>
          <w:tcPr>
            <w:tcW w:w="9288" w:type="dxa"/>
          </w:tcPr>
          <w:p w14:paraId="17E30176" w14:textId="77777777" w:rsidR="003008F8" w:rsidRDefault="00B718F9">
            <w:r>
              <w:t>Prefer not to answer</w:t>
            </w:r>
          </w:p>
        </w:tc>
      </w:tr>
    </w:tbl>
    <w:p w14:paraId="11E46AE8" w14:textId="77777777" w:rsidR="003008F8" w:rsidRDefault="003008F8"/>
    <w:p w14:paraId="02E6114A" w14:textId="77777777" w:rsidR="003008F8" w:rsidRDefault="00B718F9">
      <w:pPr>
        <w:keepNext/>
        <w:spacing w:after="40"/>
      </w:pPr>
      <w:r>
        <w:rPr>
          <w:b/>
        </w:rPr>
        <w:t>Q55</w:t>
      </w:r>
    </w:p>
    <w:p w14:paraId="4F31F08A" w14:textId="77777777" w:rsidR="003008F8" w:rsidRDefault="00B718F9">
      <w:pPr>
        <w:keepNext/>
        <w:spacing w:after="0"/>
      </w:pPr>
      <w:r>
        <w:t xml:space="preserve">What are your overall expectations for </w:t>
      </w:r>
      <w:r>
        <w:rPr>
          <w:b/>
        </w:rPr>
        <w:t>the national economy</w:t>
      </w:r>
      <w:r>
        <w:t xml:space="preserve"> over the next 6 months?</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738CE63D" w14:textId="77777777">
        <w:tc>
          <w:tcPr>
            <w:tcW w:w="792" w:type="dxa"/>
          </w:tcPr>
          <w:p w14:paraId="49E5C1DD" w14:textId="77777777" w:rsidR="003008F8" w:rsidRDefault="00B718F9">
            <w:r>
              <w:t>❍</w:t>
            </w:r>
            <w:r>
              <w:rPr>
                <w:sz w:val="20"/>
                <w:vertAlign w:val="subscript"/>
              </w:rPr>
              <w:t xml:space="preserve">   1</w:t>
            </w:r>
          </w:p>
        </w:tc>
        <w:tc>
          <w:tcPr>
            <w:tcW w:w="9288" w:type="dxa"/>
          </w:tcPr>
          <w:p w14:paraId="0E4B2310" w14:textId="77777777" w:rsidR="003008F8" w:rsidRDefault="00B718F9">
            <w:r>
              <w:t>More positive</w:t>
            </w:r>
          </w:p>
        </w:tc>
      </w:tr>
      <w:tr w:rsidR="003008F8" w14:paraId="05FFC868" w14:textId="77777777">
        <w:tc>
          <w:tcPr>
            <w:tcW w:w="792" w:type="dxa"/>
          </w:tcPr>
          <w:p w14:paraId="7F69B2A9" w14:textId="77777777" w:rsidR="003008F8" w:rsidRDefault="00B718F9">
            <w:r>
              <w:t>❍</w:t>
            </w:r>
            <w:r>
              <w:rPr>
                <w:sz w:val="20"/>
                <w:vertAlign w:val="subscript"/>
              </w:rPr>
              <w:t xml:space="preserve">   2</w:t>
            </w:r>
          </w:p>
        </w:tc>
        <w:tc>
          <w:tcPr>
            <w:tcW w:w="9288" w:type="dxa"/>
          </w:tcPr>
          <w:p w14:paraId="14F7EB05" w14:textId="77777777" w:rsidR="003008F8" w:rsidRDefault="00B718F9">
            <w:r>
              <w:t>More negative</w:t>
            </w:r>
          </w:p>
        </w:tc>
      </w:tr>
      <w:tr w:rsidR="003008F8" w14:paraId="74EE944C" w14:textId="77777777">
        <w:tc>
          <w:tcPr>
            <w:tcW w:w="792" w:type="dxa"/>
          </w:tcPr>
          <w:p w14:paraId="40B7E9FD" w14:textId="77777777" w:rsidR="003008F8" w:rsidRDefault="00B718F9">
            <w:r>
              <w:t>❍</w:t>
            </w:r>
            <w:r>
              <w:rPr>
                <w:sz w:val="20"/>
                <w:vertAlign w:val="subscript"/>
              </w:rPr>
              <w:t xml:space="preserve">   3</w:t>
            </w:r>
          </w:p>
        </w:tc>
        <w:tc>
          <w:tcPr>
            <w:tcW w:w="9288" w:type="dxa"/>
          </w:tcPr>
          <w:p w14:paraId="6A986F31" w14:textId="77777777" w:rsidR="003008F8" w:rsidRDefault="00B718F9">
            <w:r>
              <w:t>No change</w:t>
            </w:r>
          </w:p>
        </w:tc>
      </w:tr>
      <w:tr w:rsidR="003008F8" w14:paraId="2AF24D21" w14:textId="77777777">
        <w:tc>
          <w:tcPr>
            <w:tcW w:w="792" w:type="dxa"/>
          </w:tcPr>
          <w:p w14:paraId="7FBC1E38" w14:textId="77777777" w:rsidR="003008F8" w:rsidRDefault="00B718F9">
            <w:r>
              <w:t>❍</w:t>
            </w:r>
            <w:r>
              <w:rPr>
                <w:sz w:val="20"/>
                <w:vertAlign w:val="subscript"/>
              </w:rPr>
              <w:t xml:space="preserve">   98</w:t>
            </w:r>
          </w:p>
        </w:tc>
        <w:tc>
          <w:tcPr>
            <w:tcW w:w="9288" w:type="dxa"/>
          </w:tcPr>
          <w:p w14:paraId="6EE038DC" w14:textId="77777777" w:rsidR="003008F8" w:rsidRDefault="00B718F9">
            <w:r>
              <w:t>Don't know</w:t>
            </w:r>
          </w:p>
        </w:tc>
      </w:tr>
      <w:tr w:rsidR="003008F8" w14:paraId="703BAE01" w14:textId="77777777">
        <w:tc>
          <w:tcPr>
            <w:tcW w:w="792" w:type="dxa"/>
          </w:tcPr>
          <w:p w14:paraId="2C85B28C" w14:textId="77777777" w:rsidR="003008F8" w:rsidRDefault="00B718F9">
            <w:r>
              <w:t>❍</w:t>
            </w:r>
            <w:r>
              <w:rPr>
                <w:sz w:val="20"/>
                <w:vertAlign w:val="subscript"/>
              </w:rPr>
              <w:t xml:space="preserve">   99</w:t>
            </w:r>
          </w:p>
        </w:tc>
        <w:tc>
          <w:tcPr>
            <w:tcW w:w="9288" w:type="dxa"/>
          </w:tcPr>
          <w:p w14:paraId="201F6A3F" w14:textId="77777777" w:rsidR="003008F8" w:rsidRDefault="00B718F9">
            <w:r>
              <w:t>Prefer not to answer</w:t>
            </w:r>
          </w:p>
        </w:tc>
      </w:tr>
    </w:tbl>
    <w:p w14:paraId="3C8F4244" w14:textId="77777777" w:rsidR="003008F8" w:rsidRDefault="003008F8"/>
    <w:p w14:paraId="5EEE05BD" w14:textId="77777777" w:rsidR="003008F8" w:rsidRDefault="00B718F9">
      <w:pPr>
        <w:keepNext/>
        <w:spacing w:after="220"/>
      </w:pPr>
      <w:r>
        <w:rPr>
          <w:b/>
          <w:sz w:val="28"/>
          <w:highlight w:val="lightGray"/>
        </w:rPr>
        <w:t xml:space="preserve">Page Growing the business </w:t>
      </w:r>
    </w:p>
    <w:p w14:paraId="6C5F1819" w14:textId="77777777" w:rsidR="003008F8" w:rsidRDefault="00B718F9">
      <w:pPr>
        <w:keepNext/>
        <w:spacing w:after="40"/>
      </w:pPr>
      <w:r>
        <w:rPr>
          <w:b/>
        </w:rPr>
        <w:t>Q56</w:t>
      </w:r>
    </w:p>
    <w:p w14:paraId="172C5B44" w14:textId="77777777" w:rsidR="003008F8" w:rsidRDefault="00B718F9">
      <w:pPr>
        <w:keepNext/>
        <w:spacing w:after="0"/>
      </w:pPr>
      <w:r>
        <w:t>Where do you go to learn more about how to support and grow your business?</w:t>
      </w:r>
      <w:r>
        <w:br/>
      </w:r>
    </w:p>
    <w:p w14:paraId="1BB5EDA3" w14:textId="77777777" w:rsidR="003008F8" w:rsidRDefault="00B718F9">
      <w:pPr>
        <w:keepNext/>
        <w:spacing w:after="0"/>
      </w:pPr>
      <w:r>
        <w:rPr>
          <w:i/>
          <w:color w:val="A8A8A8"/>
          <w:sz w:val="20"/>
        </w:rPr>
        <w:t>Select all that apply</w:t>
      </w:r>
      <w:r>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2991BC7F" w14:textId="77777777">
        <w:tc>
          <w:tcPr>
            <w:tcW w:w="792" w:type="dxa"/>
          </w:tcPr>
          <w:p w14:paraId="2D6A46F4" w14:textId="77777777" w:rsidR="003008F8" w:rsidRDefault="00B718F9">
            <w:r>
              <w:t>❑</w:t>
            </w:r>
            <w:r>
              <w:rPr>
                <w:sz w:val="20"/>
                <w:vertAlign w:val="subscript"/>
              </w:rPr>
              <w:t xml:space="preserve">   1</w:t>
            </w:r>
          </w:p>
        </w:tc>
        <w:tc>
          <w:tcPr>
            <w:tcW w:w="9288" w:type="dxa"/>
          </w:tcPr>
          <w:p w14:paraId="6130D615" w14:textId="77777777" w:rsidR="003008F8" w:rsidRDefault="00B718F9">
            <w:r>
              <w:t>Networking events *</w:t>
            </w:r>
          </w:p>
        </w:tc>
      </w:tr>
      <w:tr w:rsidR="003008F8" w14:paraId="21139C4F" w14:textId="77777777">
        <w:tc>
          <w:tcPr>
            <w:tcW w:w="792" w:type="dxa"/>
          </w:tcPr>
          <w:p w14:paraId="56F917F2" w14:textId="77777777" w:rsidR="003008F8" w:rsidRDefault="00B718F9">
            <w:r>
              <w:t>❑</w:t>
            </w:r>
            <w:r>
              <w:rPr>
                <w:sz w:val="20"/>
                <w:vertAlign w:val="subscript"/>
              </w:rPr>
              <w:t xml:space="preserve">   2</w:t>
            </w:r>
          </w:p>
        </w:tc>
        <w:tc>
          <w:tcPr>
            <w:tcW w:w="9288" w:type="dxa"/>
          </w:tcPr>
          <w:p w14:paraId="2D188784" w14:textId="77777777" w:rsidR="003008F8" w:rsidRDefault="00B718F9">
            <w:r>
              <w:t>Peers and friends *</w:t>
            </w:r>
          </w:p>
        </w:tc>
      </w:tr>
      <w:tr w:rsidR="003008F8" w14:paraId="744A46F4" w14:textId="77777777">
        <w:tc>
          <w:tcPr>
            <w:tcW w:w="792" w:type="dxa"/>
          </w:tcPr>
          <w:p w14:paraId="086055E0" w14:textId="77777777" w:rsidR="003008F8" w:rsidRDefault="00B718F9">
            <w:r>
              <w:t>❑</w:t>
            </w:r>
            <w:r>
              <w:rPr>
                <w:sz w:val="20"/>
                <w:vertAlign w:val="subscript"/>
              </w:rPr>
              <w:t xml:space="preserve">   3</w:t>
            </w:r>
          </w:p>
        </w:tc>
        <w:tc>
          <w:tcPr>
            <w:tcW w:w="9288" w:type="dxa"/>
          </w:tcPr>
          <w:p w14:paraId="72CB1750" w14:textId="77777777" w:rsidR="003008F8" w:rsidRDefault="00B718F9">
            <w:r>
              <w:t>Online business groups *</w:t>
            </w:r>
          </w:p>
        </w:tc>
      </w:tr>
      <w:tr w:rsidR="003008F8" w14:paraId="26C895F6" w14:textId="77777777">
        <w:tc>
          <w:tcPr>
            <w:tcW w:w="792" w:type="dxa"/>
          </w:tcPr>
          <w:p w14:paraId="6090F83F" w14:textId="77777777" w:rsidR="003008F8" w:rsidRDefault="00B718F9">
            <w:r>
              <w:t>❑</w:t>
            </w:r>
            <w:r>
              <w:rPr>
                <w:sz w:val="20"/>
                <w:vertAlign w:val="subscript"/>
              </w:rPr>
              <w:t xml:space="preserve">   4</w:t>
            </w:r>
          </w:p>
        </w:tc>
        <w:tc>
          <w:tcPr>
            <w:tcW w:w="9288" w:type="dxa"/>
          </w:tcPr>
          <w:p w14:paraId="34908199" w14:textId="77777777" w:rsidR="003008F8" w:rsidRDefault="00B718F9">
            <w:r>
              <w:t>Online search *</w:t>
            </w:r>
          </w:p>
        </w:tc>
      </w:tr>
      <w:tr w:rsidR="003008F8" w14:paraId="71085A93" w14:textId="77777777">
        <w:tc>
          <w:tcPr>
            <w:tcW w:w="792" w:type="dxa"/>
          </w:tcPr>
          <w:p w14:paraId="782DCDDD" w14:textId="77777777" w:rsidR="003008F8" w:rsidRDefault="00B718F9">
            <w:r>
              <w:t>❑</w:t>
            </w:r>
            <w:r>
              <w:rPr>
                <w:sz w:val="20"/>
                <w:vertAlign w:val="subscript"/>
              </w:rPr>
              <w:t xml:space="preserve">   5</w:t>
            </w:r>
          </w:p>
        </w:tc>
        <w:tc>
          <w:tcPr>
            <w:tcW w:w="9288" w:type="dxa"/>
          </w:tcPr>
          <w:p w14:paraId="103F8CC7" w14:textId="77777777" w:rsidR="003008F8" w:rsidRDefault="00B718F9">
            <w:r>
              <w:t>ChatGPT or other tools *</w:t>
            </w:r>
          </w:p>
        </w:tc>
      </w:tr>
      <w:tr w:rsidR="003008F8" w14:paraId="2C7FB8BA" w14:textId="77777777">
        <w:tc>
          <w:tcPr>
            <w:tcW w:w="792" w:type="dxa"/>
          </w:tcPr>
          <w:p w14:paraId="6887A0A7" w14:textId="77777777" w:rsidR="003008F8" w:rsidRDefault="00B718F9">
            <w:r>
              <w:t>❑</w:t>
            </w:r>
            <w:r>
              <w:rPr>
                <w:sz w:val="20"/>
                <w:vertAlign w:val="subscript"/>
              </w:rPr>
              <w:t xml:space="preserve">   6</w:t>
            </w:r>
          </w:p>
        </w:tc>
        <w:tc>
          <w:tcPr>
            <w:tcW w:w="9288" w:type="dxa"/>
          </w:tcPr>
          <w:p w14:paraId="362B0C32" w14:textId="77777777" w:rsidR="003008F8" w:rsidRDefault="00B718F9">
            <w:r>
              <w:t>Books and podcasts *</w:t>
            </w:r>
          </w:p>
        </w:tc>
      </w:tr>
      <w:tr w:rsidR="003008F8" w14:paraId="31E74465" w14:textId="77777777">
        <w:tc>
          <w:tcPr>
            <w:tcW w:w="792" w:type="dxa"/>
          </w:tcPr>
          <w:p w14:paraId="3ADE73E3" w14:textId="77777777" w:rsidR="003008F8" w:rsidRDefault="00B718F9">
            <w:r>
              <w:t>❑</w:t>
            </w:r>
            <w:r>
              <w:rPr>
                <w:sz w:val="20"/>
                <w:vertAlign w:val="subscript"/>
              </w:rPr>
              <w:t xml:space="preserve">   7</w:t>
            </w:r>
          </w:p>
        </w:tc>
        <w:tc>
          <w:tcPr>
            <w:tcW w:w="9288" w:type="dxa"/>
          </w:tcPr>
          <w:p w14:paraId="0310ADC6" w14:textId="77777777" w:rsidR="003008F8" w:rsidRDefault="00B718F9">
            <w:r>
              <w:t>Social Media business leaders (LinkedIn, X, Instagram) *</w:t>
            </w:r>
          </w:p>
        </w:tc>
      </w:tr>
      <w:tr w:rsidR="003008F8" w14:paraId="649F2E5E" w14:textId="77777777">
        <w:tc>
          <w:tcPr>
            <w:tcW w:w="792" w:type="dxa"/>
          </w:tcPr>
          <w:p w14:paraId="1037AAC4" w14:textId="77777777" w:rsidR="003008F8" w:rsidRDefault="00B718F9">
            <w:r>
              <w:t>❑</w:t>
            </w:r>
            <w:r>
              <w:rPr>
                <w:sz w:val="20"/>
                <w:vertAlign w:val="subscript"/>
              </w:rPr>
              <w:t xml:space="preserve">   8</w:t>
            </w:r>
          </w:p>
        </w:tc>
        <w:tc>
          <w:tcPr>
            <w:tcW w:w="9288" w:type="dxa"/>
          </w:tcPr>
          <w:p w14:paraId="429EE40A" w14:textId="77777777" w:rsidR="003008F8" w:rsidRDefault="00B718F9">
            <w:r>
              <w:t>Business news outlets or newsletters (Forbes, Entrepreneur, Inc, etc.) *</w:t>
            </w:r>
          </w:p>
        </w:tc>
      </w:tr>
      <w:tr w:rsidR="003008F8" w14:paraId="771E6965" w14:textId="77777777">
        <w:tc>
          <w:tcPr>
            <w:tcW w:w="792" w:type="dxa"/>
          </w:tcPr>
          <w:p w14:paraId="49C2CB14" w14:textId="77777777" w:rsidR="003008F8" w:rsidRDefault="00B718F9">
            <w:r>
              <w:t>❑</w:t>
            </w:r>
            <w:r>
              <w:rPr>
                <w:sz w:val="20"/>
                <w:vertAlign w:val="subscript"/>
              </w:rPr>
              <w:t xml:space="preserve">   9</w:t>
            </w:r>
          </w:p>
        </w:tc>
        <w:tc>
          <w:tcPr>
            <w:tcW w:w="9288" w:type="dxa"/>
          </w:tcPr>
          <w:p w14:paraId="50F58C91" w14:textId="77777777" w:rsidR="003008F8" w:rsidRDefault="00B718F9">
            <w:r>
              <w:t>Other (specify): __________________________________________________</w:t>
            </w:r>
          </w:p>
        </w:tc>
      </w:tr>
      <w:tr w:rsidR="003008F8" w14:paraId="2529AACA" w14:textId="77777777">
        <w:tc>
          <w:tcPr>
            <w:tcW w:w="792" w:type="dxa"/>
          </w:tcPr>
          <w:p w14:paraId="64BE35E9" w14:textId="77777777" w:rsidR="003008F8" w:rsidRDefault="00B718F9">
            <w:r>
              <w:t>❑</w:t>
            </w:r>
            <w:r>
              <w:rPr>
                <w:sz w:val="20"/>
                <w:vertAlign w:val="subscript"/>
              </w:rPr>
              <w:t xml:space="preserve">   10</w:t>
            </w:r>
          </w:p>
        </w:tc>
        <w:tc>
          <w:tcPr>
            <w:tcW w:w="9288" w:type="dxa"/>
          </w:tcPr>
          <w:p w14:paraId="70270CF9" w14:textId="77777777" w:rsidR="003008F8" w:rsidRDefault="00B718F9">
            <w:r>
              <w:t>Not applicable</w:t>
            </w:r>
            <w:r>
              <w:rPr>
                <w:i/>
                <w:color w:val="A8A8A8"/>
                <w:sz w:val="20"/>
              </w:rPr>
              <w:tab/>
              <w:t>(Exclusive)</w:t>
            </w:r>
          </w:p>
        </w:tc>
      </w:tr>
    </w:tbl>
    <w:p w14:paraId="4A89C473" w14:textId="77777777" w:rsidR="003008F8" w:rsidRDefault="00B718F9">
      <w:pPr>
        <w:spacing w:after="0"/>
      </w:pPr>
      <w:r>
        <w:rPr>
          <w:i/>
          <w:color w:val="A8A8A8"/>
          <w:sz w:val="20"/>
        </w:rPr>
        <w:t>Levels marked with * are randomized</w:t>
      </w:r>
    </w:p>
    <w:p w14:paraId="22424B0B" w14:textId="77777777" w:rsidR="003008F8" w:rsidRDefault="003008F8"/>
    <w:p w14:paraId="6445A19C" w14:textId="77777777" w:rsidR="003008F8" w:rsidRDefault="00B718F9">
      <w:pPr>
        <w:keepNext/>
        <w:spacing w:after="40"/>
      </w:pPr>
      <w:r>
        <w:rPr>
          <w:b/>
        </w:rPr>
        <w:t>Q57</w:t>
      </w:r>
    </w:p>
    <w:p w14:paraId="5E55DBD9" w14:textId="77777777" w:rsidR="003008F8" w:rsidRDefault="00B718F9">
      <w:pPr>
        <w:keepNext/>
        <w:spacing w:after="0"/>
      </w:pPr>
      <w:r>
        <w:t>Select the top three topics you have tried to learn more about for your small business.</w:t>
      </w:r>
      <w:r>
        <w:br/>
      </w:r>
    </w:p>
    <w:p w14:paraId="1EE00F8A" w14:textId="77777777" w:rsidR="003008F8" w:rsidRDefault="00B718F9">
      <w:pPr>
        <w:keepNext/>
        <w:spacing w:after="0"/>
      </w:pPr>
      <w:r>
        <w:rPr>
          <w:i/>
          <w:color w:val="A8A8A8"/>
          <w:sz w:val="20"/>
        </w:rPr>
        <w:t>Select up to three</w:t>
      </w:r>
      <w:r>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29BCDB9D" w14:textId="77777777">
        <w:tc>
          <w:tcPr>
            <w:tcW w:w="792" w:type="dxa"/>
          </w:tcPr>
          <w:p w14:paraId="14C0F6B4" w14:textId="77777777" w:rsidR="003008F8" w:rsidRDefault="00B718F9">
            <w:r>
              <w:t>❑</w:t>
            </w:r>
            <w:r>
              <w:rPr>
                <w:sz w:val="20"/>
                <w:vertAlign w:val="subscript"/>
              </w:rPr>
              <w:t xml:space="preserve">   1</w:t>
            </w:r>
          </w:p>
        </w:tc>
        <w:tc>
          <w:tcPr>
            <w:tcW w:w="9288" w:type="dxa"/>
          </w:tcPr>
          <w:p w14:paraId="49C51B80" w14:textId="77777777" w:rsidR="003008F8" w:rsidRDefault="00B718F9">
            <w:r>
              <w:t>Financial software *</w:t>
            </w:r>
          </w:p>
        </w:tc>
      </w:tr>
      <w:tr w:rsidR="003008F8" w14:paraId="7BCC43DB" w14:textId="77777777">
        <w:tc>
          <w:tcPr>
            <w:tcW w:w="792" w:type="dxa"/>
          </w:tcPr>
          <w:p w14:paraId="4D41CEE8" w14:textId="77777777" w:rsidR="003008F8" w:rsidRDefault="00B718F9">
            <w:r>
              <w:t>❑</w:t>
            </w:r>
            <w:r>
              <w:rPr>
                <w:sz w:val="20"/>
                <w:vertAlign w:val="subscript"/>
              </w:rPr>
              <w:t xml:space="preserve">   2</w:t>
            </w:r>
          </w:p>
        </w:tc>
        <w:tc>
          <w:tcPr>
            <w:tcW w:w="9288" w:type="dxa"/>
          </w:tcPr>
          <w:p w14:paraId="70AB6EF3" w14:textId="77777777" w:rsidR="003008F8" w:rsidRDefault="00B718F9">
            <w:r>
              <w:t>Marketing and/or using social media *</w:t>
            </w:r>
          </w:p>
        </w:tc>
      </w:tr>
      <w:tr w:rsidR="003008F8" w14:paraId="3855D24F" w14:textId="77777777">
        <w:tc>
          <w:tcPr>
            <w:tcW w:w="792" w:type="dxa"/>
          </w:tcPr>
          <w:p w14:paraId="665411D5" w14:textId="77777777" w:rsidR="003008F8" w:rsidRDefault="00B718F9">
            <w:r>
              <w:t>❑</w:t>
            </w:r>
            <w:r>
              <w:rPr>
                <w:sz w:val="20"/>
                <w:vertAlign w:val="subscript"/>
              </w:rPr>
              <w:t xml:space="preserve">   3</w:t>
            </w:r>
          </w:p>
        </w:tc>
        <w:tc>
          <w:tcPr>
            <w:tcW w:w="9288" w:type="dxa"/>
          </w:tcPr>
          <w:p w14:paraId="423CFA29" w14:textId="77777777" w:rsidR="003008F8" w:rsidRDefault="00B718F9">
            <w:r>
              <w:t>Securing my business digitally/protecting my data *</w:t>
            </w:r>
          </w:p>
        </w:tc>
      </w:tr>
      <w:tr w:rsidR="003008F8" w14:paraId="1B23C388" w14:textId="77777777">
        <w:tc>
          <w:tcPr>
            <w:tcW w:w="792" w:type="dxa"/>
          </w:tcPr>
          <w:p w14:paraId="4F71EB41" w14:textId="77777777" w:rsidR="003008F8" w:rsidRDefault="00B718F9">
            <w:r>
              <w:t>❑</w:t>
            </w:r>
            <w:r>
              <w:rPr>
                <w:sz w:val="20"/>
                <w:vertAlign w:val="subscript"/>
              </w:rPr>
              <w:t xml:space="preserve">   4</w:t>
            </w:r>
          </w:p>
        </w:tc>
        <w:tc>
          <w:tcPr>
            <w:tcW w:w="9288" w:type="dxa"/>
          </w:tcPr>
          <w:p w14:paraId="605AEC2F" w14:textId="77777777" w:rsidR="003008F8" w:rsidRDefault="00B718F9">
            <w:r>
              <w:t>GenAI use for business *</w:t>
            </w:r>
          </w:p>
        </w:tc>
      </w:tr>
      <w:tr w:rsidR="003008F8" w14:paraId="402CEDD9" w14:textId="77777777">
        <w:tc>
          <w:tcPr>
            <w:tcW w:w="792" w:type="dxa"/>
          </w:tcPr>
          <w:p w14:paraId="461106EE" w14:textId="77777777" w:rsidR="003008F8" w:rsidRDefault="00B718F9">
            <w:r>
              <w:t>❑</w:t>
            </w:r>
            <w:r>
              <w:rPr>
                <w:sz w:val="20"/>
                <w:vertAlign w:val="subscript"/>
              </w:rPr>
              <w:t xml:space="preserve">   5</w:t>
            </w:r>
          </w:p>
        </w:tc>
        <w:tc>
          <w:tcPr>
            <w:tcW w:w="9288" w:type="dxa"/>
          </w:tcPr>
          <w:p w14:paraId="1643C017" w14:textId="77777777" w:rsidR="003008F8" w:rsidRDefault="00B718F9">
            <w:r>
              <w:t>Permits and licensing *</w:t>
            </w:r>
          </w:p>
        </w:tc>
      </w:tr>
      <w:tr w:rsidR="003008F8" w14:paraId="7610A674" w14:textId="77777777">
        <w:tc>
          <w:tcPr>
            <w:tcW w:w="792" w:type="dxa"/>
          </w:tcPr>
          <w:p w14:paraId="16AD8037" w14:textId="77777777" w:rsidR="003008F8" w:rsidRDefault="00B718F9">
            <w:r>
              <w:t>❑</w:t>
            </w:r>
            <w:r>
              <w:rPr>
                <w:sz w:val="20"/>
                <w:vertAlign w:val="subscript"/>
              </w:rPr>
              <w:t xml:space="preserve">   6</w:t>
            </w:r>
          </w:p>
        </w:tc>
        <w:tc>
          <w:tcPr>
            <w:tcW w:w="9288" w:type="dxa"/>
          </w:tcPr>
          <w:p w14:paraId="191C846A" w14:textId="77777777" w:rsidR="003008F8" w:rsidRDefault="00B718F9">
            <w:r>
              <w:t>Taxes *</w:t>
            </w:r>
          </w:p>
        </w:tc>
      </w:tr>
      <w:tr w:rsidR="003008F8" w14:paraId="004D9A65" w14:textId="77777777">
        <w:tc>
          <w:tcPr>
            <w:tcW w:w="792" w:type="dxa"/>
          </w:tcPr>
          <w:p w14:paraId="77CEA912" w14:textId="77777777" w:rsidR="003008F8" w:rsidRDefault="00B718F9">
            <w:r>
              <w:t>❑</w:t>
            </w:r>
            <w:r>
              <w:rPr>
                <w:sz w:val="20"/>
                <w:vertAlign w:val="subscript"/>
              </w:rPr>
              <w:t xml:space="preserve">   7</w:t>
            </w:r>
          </w:p>
        </w:tc>
        <w:tc>
          <w:tcPr>
            <w:tcW w:w="9288" w:type="dxa"/>
          </w:tcPr>
          <w:p w14:paraId="4E391E56" w14:textId="77777777" w:rsidR="003008F8" w:rsidRDefault="00B718F9">
            <w:r>
              <w:t>Technical assistance with documents *</w:t>
            </w:r>
          </w:p>
        </w:tc>
      </w:tr>
      <w:tr w:rsidR="003008F8" w14:paraId="66D489E0" w14:textId="77777777">
        <w:tc>
          <w:tcPr>
            <w:tcW w:w="792" w:type="dxa"/>
          </w:tcPr>
          <w:p w14:paraId="3C28BD4E" w14:textId="77777777" w:rsidR="003008F8" w:rsidRDefault="00B718F9">
            <w:r>
              <w:t>❑</w:t>
            </w:r>
            <w:r>
              <w:rPr>
                <w:sz w:val="20"/>
                <w:vertAlign w:val="subscript"/>
              </w:rPr>
              <w:t xml:space="preserve">   8</w:t>
            </w:r>
          </w:p>
        </w:tc>
        <w:tc>
          <w:tcPr>
            <w:tcW w:w="9288" w:type="dxa"/>
          </w:tcPr>
          <w:p w14:paraId="01F31E0D" w14:textId="77777777" w:rsidR="003008F8" w:rsidRDefault="00B718F9">
            <w:r>
              <w:t>Graphic design or photo/video editing software *</w:t>
            </w:r>
          </w:p>
        </w:tc>
      </w:tr>
      <w:tr w:rsidR="003008F8" w14:paraId="7519929B" w14:textId="77777777">
        <w:tc>
          <w:tcPr>
            <w:tcW w:w="792" w:type="dxa"/>
          </w:tcPr>
          <w:p w14:paraId="02BA3637" w14:textId="77777777" w:rsidR="003008F8" w:rsidRDefault="00B718F9">
            <w:r>
              <w:t>❑</w:t>
            </w:r>
            <w:r>
              <w:rPr>
                <w:sz w:val="20"/>
                <w:vertAlign w:val="subscript"/>
              </w:rPr>
              <w:t xml:space="preserve">   9</w:t>
            </w:r>
          </w:p>
        </w:tc>
        <w:tc>
          <w:tcPr>
            <w:tcW w:w="9288" w:type="dxa"/>
          </w:tcPr>
          <w:p w14:paraId="3CBE8C4F" w14:textId="77777777" w:rsidR="003008F8" w:rsidRDefault="00B718F9">
            <w:r>
              <w:t>Other (specify): __________________________________________________</w:t>
            </w:r>
          </w:p>
        </w:tc>
      </w:tr>
      <w:tr w:rsidR="003008F8" w14:paraId="2CD2E6F9" w14:textId="77777777">
        <w:tc>
          <w:tcPr>
            <w:tcW w:w="792" w:type="dxa"/>
          </w:tcPr>
          <w:p w14:paraId="711A4854" w14:textId="77777777" w:rsidR="003008F8" w:rsidRDefault="00B718F9">
            <w:r>
              <w:t>❑</w:t>
            </w:r>
            <w:r>
              <w:rPr>
                <w:sz w:val="20"/>
                <w:vertAlign w:val="subscript"/>
              </w:rPr>
              <w:t xml:space="preserve">   10</w:t>
            </w:r>
          </w:p>
        </w:tc>
        <w:tc>
          <w:tcPr>
            <w:tcW w:w="9288" w:type="dxa"/>
          </w:tcPr>
          <w:p w14:paraId="1855C0D2" w14:textId="77777777" w:rsidR="003008F8" w:rsidRDefault="00B718F9">
            <w:r>
              <w:t>Not applicable</w:t>
            </w:r>
            <w:r>
              <w:rPr>
                <w:i/>
                <w:color w:val="A8A8A8"/>
                <w:sz w:val="20"/>
              </w:rPr>
              <w:tab/>
              <w:t>(Exclusive)</w:t>
            </w:r>
          </w:p>
        </w:tc>
      </w:tr>
    </w:tbl>
    <w:p w14:paraId="31F39827" w14:textId="77777777" w:rsidR="003008F8" w:rsidRDefault="00B718F9">
      <w:pPr>
        <w:spacing w:after="0"/>
      </w:pPr>
      <w:r>
        <w:rPr>
          <w:i/>
          <w:color w:val="A8A8A8"/>
          <w:sz w:val="20"/>
        </w:rPr>
        <w:t>Levels marked with * are randomized</w:t>
      </w:r>
    </w:p>
    <w:p w14:paraId="6920E4C3" w14:textId="77777777" w:rsidR="003008F8" w:rsidRDefault="003008F8"/>
    <w:p w14:paraId="2DF4E974" w14:textId="77777777" w:rsidR="003008F8" w:rsidRDefault="00B718F9">
      <w:pPr>
        <w:keepNext/>
        <w:spacing w:after="40"/>
      </w:pPr>
      <w:r>
        <w:rPr>
          <w:b/>
        </w:rPr>
        <w:t>Q58</w:t>
      </w:r>
    </w:p>
    <w:p w14:paraId="27ACCE19" w14:textId="77777777" w:rsidR="003008F8" w:rsidRDefault="00B718F9">
      <w:pPr>
        <w:keepNext/>
        <w:spacing w:after="0"/>
      </w:pPr>
      <w:r>
        <w:t>Which of the following have you invested your business budget into?</w:t>
      </w:r>
      <w:r>
        <w:br/>
      </w:r>
    </w:p>
    <w:p w14:paraId="2B6B6F72" w14:textId="77777777" w:rsidR="003008F8" w:rsidRDefault="00B718F9">
      <w:pPr>
        <w:keepNext/>
        <w:spacing w:after="0"/>
      </w:pPr>
      <w:r>
        <w:rPr>
          <w:i/>
          <w:color w:val="A8A8A8"/>
          <w:sz w:val="20"/>
        </w:rPr>
        <w:t>Select all that apply</w:t>
      </w:r>
      <w:r>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3188F7A1" w14:textId="77777777">
        <w:tc>
          <w:tcPr>
            <w:tcW w:w="792" w:type="dxa"/>
          </w:tcPr>
          <w:p w14:paraId="539F4480" w14:textId="77777777" w:rsidR="003008F8" w:rsidRDefault="00B718F9">
            <w:r>
              <w:t>❑</w:t>
            </w:r>
            <w:r>
              <w:rPr>
                <w:sz w:val="20"/>
                <w:vertAlign w:val="subscript"/>
              </w:rPr>
              <w:t xml:space="preserve">   1</w:t>
            </w:r>
          </w:p>
        </w:tc>
        <w:tc>
          <w:tcPr>
            <w:tcW w:w="9288" w:type="dxa"/>
          </w:tcPr>
          <w:p w14:paraId="2013C568" w14:textId="77777777" w:rsidR="003008F8" w:rsidRDefault="00B718F9">
            <w:r>
              <w:t>Software or services to protect data/cybersecurity *</w:t>
            </w:r>
          </w:p>
        </w:tc>
      </w:tr>
      <w:tr w:rsidR="003008F8" w14:paraId="419DDE73" w14:textId="77777777">
        <w:tc>
          <w:tcPr>
            <w:tcW w:w="792" w:type="dxa"/>
          </w:tcPr>
          <w:p w14:paraId="6E90B4F3" w14:textId="77777777" w:rsidR="003008F8" w:rsidRDefault="00B718F9">
            <w:r>
              <w:t>❑</w:t>
            </w:r>
            <w:r>
              <w:rPr>
                <w:sz w:val="20"/>
                <w:vertAlign w:val="subscript"/>
              </w:rPr>
              <w:t xml:space="preserve">   2</w:t>
            </w:r>
          </w:p>
        </w:tc>
        <w:tc>
          <w:tcPr>
            <w:tcW w:w="9288" w:type="dxa"/>
          </w:tcPr>
          <w:p w14:paraId="407AC9D6" w14:textId="77777777" w:rsidR="003008F8" w:rsidRDefault="00B718F9">
            <w:r>
              <w:t>AI software *</w:t>
            </w:r>
          </w:p>
        </w:tc>
      </w:tr>
      <w:tr w:rsidR="003008F8" w14:paraId="2AE28571" w14:textId="77777777">
        <w:tc>
          <w:tcPr>
            <w:tcW w:w="792" w:type="dxa"/>
          </w:tcPr>
          <w:p w14:paraId="606BB519" w14:textId="77777777" w:rsidR="003008F8" w:rsidRDefault="00B718F9">
            <w:r>
              <w:t>❑</w:t>
            </w:r>
            <w:r>
              <w:rPr>
                <w:sz w:val="20"/>
                <w:vertAlign w:val="subscript"/>
              </w:rPr>
              <w:t xml:space="preserve">   3</w:t>
            </w:r>
          </w:p>
        </w:tc>
        <w:tc>
          <w:tcPr>
            <w:tcW w:w="9288" w:type="dxa"/>
          </w:tcPr>
          <w:p w14:paraId="1F0F5953" w14:textId="77777777" w:rsidR="003008F8" w:rsidRDefault="00B718F9">
            <w:r>
              <w:t>New hardware (upgrade laptop, point of sale tools, etc) *</w:t>
            </w:r>
          </w:p>
        </w:tc>
      </w:tr>
      <w:tr w:rsidR="003008F8" w14:paraId="4783F16B" w14:textId="77777777">
        <w:tc>
          <w:tcPr>
            <w:tcW w:w="792" w:type="dxa"/>
          </w:tcPr>
          <w:p w14:paraId="4F26140B" w14:textId="77777777" w:rsidR="003008F8" w:rsidRDefault="00B718F9">
            <w:r>
              <w:t>❑</w:t>
            </w:r>
            <w:r>
              <w:rPr>
                <w:sz w:val="20"/>
                <w:vertAlign w:val="subscript"/>
              </w:rPr>
              <w:t xml:space="preserve">   4</w:t>
            </w:r>
          </w:p>
        </w:tc>
        <w:tc>
          <w:tcPr>
            <w:tcW w:w="9288" w:type="dxa"/>
          </w:tcPr>
          <w:p w14:paraId="02DBDB97" w14:textId="77777777" w:rsidR="003008F8" w:rsidRDefault="00B718F9">
            <w:r>
              <w:t>Coaching, training, or consultation *</w:t>
            </w:r>
          </w:p>
        </w:tc>
      </w:tr>
      <w:tr w:rsidR="003008F8" w14:paraId="0FE772AE" w14:textId="77777777">
        <w:tc>
          <w:tcPr>
            <w:tcW w:w="792" w:type="dxa"/>
          </w:tcPr>
          <w:p w14:paraId="2BD16D3E" w14:textId="77777777" w:rsidR="003008F8" w:rsidRDefault="00B718F9">
            <w:r>
              <w:t>❑</w:t>
            </w:r>
            <w:r>
              <w:rPr>
                <w:sz w:val="20"/>
                <w:vertAlign w:val="subscript"/>
              </w:rPr>
              <w:t xml:space="preserve">   5</w:t>
            </w:r>
          </w:p>
        </w:tc>
        <w:tc>
          <w:tcPr>
            <w:tcW w:w="9288" w:type="dxa"/>
          </w:tcPr>
          <w:p w14:paraId="1C58A610" w14:textId="77777777" w:rsidR="003008F8" w:rsidRDefault="00B718F9">
            <w:r>
              <w:t>Content creation tools/support (non-AI) *</w:t>
            </w:r>
          </w:p>
        </w:tc>
      </w:tr>
      <w:tr w:rsidR="003008F8" w14:paraId="7DB1AEDD" w14:textId="77777777">
        <w:tc>
          <w:tcPr>
            <w:tcW w:w="792" w:type="dxa"/>
          </w:tcPr>
          <w:p w14:paraId="3D273FE6" w14:textId="77777777" w:rsidR="003008F8" w:rsidRDefault="00B718F9">
            <w:r>
              <w:t>❑</w:t>
            </w:r>
            <w:r>
              <w:rPr>
                <w:sz w:val="20"/>
                <w:vertAlign w:val="subscript"/>
              </w:rPr>
              <w:t xml:space="preserve">   6</w:t>
            </w:r>
          </w:p>
        </w:tc>
        <w:tc>
          <w:tcPr>
            <w:tcW w:w="9288" w:type="dxa"/>
          </w:tcPr>
          <w:p w14:paraId="25CB275C" w14:textId="77777777" w:rsidR="003008F8" w:rsidRDefault="00B718F9">
            <w:r>
              <w:t>Sales/marketing tools *</w:t>
            </w:r>
          </w:p>
        </w:tc>
      </w:tr>
      <w:tr w:rsidR="003008F8" w14:paraId="731F35D1" w14:textId="77777777">
        <w:tc>
          <w:tcPr>
            <w:tcW w:w="792" w:type="dxa"/>
          </w:tcPr>
          <w:p w14:paraId="248E4834" w14:textId="77777777" w:rsidR="003008F8" w:rsidRDefault="00B718F9">
            <w:r>
              <w:t>❑</w:t>
            </w:r>
            <w:r>
              <w:rPr>
                <w:sz w:val="20"/>
                <w:vertAlign w:val="subscript"/>
              </w:rPr>
              <w:t xml:space="preserve">   7</w:t>
            </w:r>
          </w:p>
        </w:tc>
        <w:tc>
          <w:tcPr>
            <w:tcW w:w="9288" w:type="dxa"/>
          </w:tcPr>
          <w:p w14:paraId="0174A65F" w14:textId="77777777" w:rsidR="003008F8" w:rsidRDefault="00B718F9">
            <w:r>
              <w:t>Other (specify): __________________________________________________</w:t>
            </w:r>
          </w:p>
        </w:tc>
      </w:tr>
      <w:tr w:rsidR="003008F8" w14:paraId="0BFD7F66" w14:textId="77777777">
        <w:tc>
          <w:tcPr>
            <w:tcW w:w="792" w:type="dxa"/>
          </w:tcPr>
          <w:p w14:paraId="0F6092AF" w14:textId="77777777" w:rsidR="003008F8" w:rsidRDefault="00B718F9">
            <w:r>
              <w:t>❑</w:t>
            </w:r>
            <w:r>
              <w:rPr>
                <w:sz w:val="20"/>
                <w:vertAlign w:val="subscript"/>
              </w:rPr>
              <w:t xml:space="preserve">   8</w:t>
            </w:r>
          </w:p>
        </w:tc>
        <w:tc>
          <w:tcPr>
            <w:tcW w:w="9288" w:type="dxa"/>
          </w:tcPr>
          <w:p w14:paraId="06E7F70E" w14:textId="77777777" w:rsidR="003008F8" w:rsidRDefault="00B718F9">
            <w:r>
              <w:t>Don't know</w:t>
            </w:r>
            <w:r>
              <w:rPr>
                <w:i/>
                <w:color w:val="A8A8A8"/>
                <w:sz w:val="20"/>
              </w:rPr>
              <w:tab/>
              <w:t>(Exclusive)</w:t>
            </w:r>
          </w:p>
        </w:tc>
      </w:tr>
      <w:tr w:rsidR="003008F8" w14:paraId="383B3B50" w14:textId="77777777">
        <w:tc>
          <w:tcPr>
            <w:tcW w:w="792" w:type="dxa"/>
          </w:tcPr>
          <w:p w14:paraId="170D1F15" w14:textId="77777777" w:rsidR="003008F8" w:rsidRDefault="00B718F9">
            <w:r>
              <w:t>❑</w:t>
            </w:r>
            <w:r>
              <w:rPr>
                <w:sz w:val="20"/>
                <w:vertAlign w:val="subscript"/>
              </w:rPr>
              <w:t xml:space="preserve">   9</w:t>
            </w:r>
          </w:p>
        </w:tc>
        <w:tc>
          <w:tcPr>
            <w:tcW w:w="9288" w:type="dxa"/>
          </w:tcPr>
          <w:p w14:paraId="6D6E36DA" w14:textId="77777777" w:rsidR="003008F8" w:rsidRDefault="00B718F9">
            <w:r>
              <w:t>Not Applicable</w:t>
            </w:r>
            <w:r>
              <w:rPr>
                <w:i/>
                <w:color w:val="A8A8A8"/>
                <w:sz w:val="20"/>
              </w:rPr>
              <w:tab/>
              <w:t>(Exclusive)</w:t>
            </w:r>
          </w:p>
        </w:tc>
      </w:tr>
    </w:tbl>
    <w:p w14:paraId="535F381D" w14:textId="77777777" w:rsidR="003008F8" w:rsidRDefault="00B718F9">
      <w:pPr>
        <w:spacing w:after="0"/>
      </w:pPr>
      <w:r>
        <w:rPr>
          <w:i/>
          <w:color w:val="A8A8A8"/>
          <w:sz w:val="20"/>
        </w:rPr>
        <w:t>Levels marked with * are randomized</w:t>
      </w:r>
    </w:p>
    <w:p w14:paraId="06F89864" w14:textId="77777777" w:rsidR="003008F8" w:rsidRDefault="003008F8"/>
    <w:p w14:paraId="09FADE5E" w14:textId="77777777" w:rsidR="003008F8" w:rsidRDefault="00B718F9">
      <w:pPr>
        <w:keepNext/>
        <w:spacing w:after="40"/>
      </w:pPr>
      <w:r>
        <w:rPr>
          <w:b/>
        </w:rPr>
        <w:t>Q60</w:t>
      </w:r>
    </w:p>
    <w:p w14:paraId="78316BCD" w14:textId="77777777" w:rsidR="003008F8" w:rsidRDefault="00B718F9">
      <w:pPr>
        <w:keepNext/>
        <w:spacing w:after="0"/>
      </w:pPr>
      <w:r>
        <w:t>How important is creating content and engaging audiences to earn money for your business?</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27084F42" w14:textId="77777777">
        <w:tc>
          <w:tcPr>
            <w:tcW w:w="792" w:type="dxa"/>
          </w:tcPr>
          <w:p w14:paraId="1B018565" w14:textId="77777777" w:rsidR="003008F8" w:rsidRDefault="00B718F9">
            <w:r>
              <w:t>❍</w:t>
            </w:r>
            <w:r>
              <w:rPr>
                <w:sz w:val="20"/>
                <w:vertAlign w:val="subscript"/>
              </w:rPr>
              <w:t xml:space="preserve">   1</w:t>
            </w:r>
          </w:p>
        </w:tc>
        <w:tc>
          <w:tcPr>
            <w:tcW w:w="9288" w:type="dxa"/>
          </w:tcPr>
          <w:p w14:paraId="24673927" w14:textId="77777777" w:rsidR="003008F8" w:rsidRDefault="00B718F9">
            <w:r>
              <w:t>Extremely important</w:t>
            </w:r>
          </w:p>
        </w:tc>
      </w:tr>
      <w:tr w:rsidR="003008F8" w14:paraId="12F77E5E" w14:textId="77777777">
        <w:tc>
          <w:tcPr>
            <w:tcW w:w="792" w:type="dxa"/>
          </w:tcPr>
          <w:p w14:paraId="04D55266" w14:textId="77777777" w:rsidR="003008F8" w:rsidRDefault="00B718F9">
            <w:r>
              <w:t>❍</w:t>
            </w:r>
            <w:r>
              <w:rPr>
                <w:sz w:val="20"/>
                <w:vertAlign w:val="subscript"/>
              </w:rPr>
              <w:t xml:space="preserve">   2</w:t>
            </w:r>
          </w:p>
        </w:tc>
        <w:tc>
          <w:tcPr>
            <w:tcW w:w="9288" w:type="dxa"/>
          </w:tcPr>
          <w:p w14:paraId="06C6C81C" w14:textId="77777777" w:rsidR="003008F8" w:rsidRDefault="00B718F9">
            <w:r>
              <w:t>Somewhat important</w:t>
            </w:r>
          </w:p>
        </w:tc>
      </w:tr>
      <w:tr w:rsidR="003008F8" w14:paraId="02AEC67B" w14:textId="77777777">
        <w:tc>
          <w:tcPr>
            <w:tcW w:w="792" w:type="dxa"/>
          </w:tcPr>
          <w:p w14:paraId="3BB7855C" w14:textId="77777777" w:rsidR="003008F8" w:rsidRDefault="00B718F9">
            <w:r>
              <w:t>❍</w:t>
            </w:r>
            <w:r>
              <w:rPr>
                <w:sz w:val="20"/>
                <w:vertAlign w:val="subscript"/>
              </w:rPr>
              <w:t xml:space="preserve">   3</w:t>
            </w:r>
          </w:p>
        </w:tc>
        <w:tc>
          <w:tcPr>
            <w:tcW w:w="9288" w:type="dxa"/>
          </w:tcPr>
          <w:p w14:paraId="0A83F085" w14:textId="77777777" w:rsidR="003008F8" w:rsidRDefault="00B718F9">
            <w:r>
              <w:t>Neutral</w:t>
            </w:r>
          </w:p>
        </w:tc>
      </w:tr>
      <w:tr w:rsidR="003008F8" w14:paraId="73CBB4F0" w14:textId="77777777">
        <w:tc>
          <w:tcPr>
            <w:tcW w:w="792" w:type="dxa"/>
          </w:tcPr>
          <w:p w14:paraId="06011DF3" w14:textId="77777777" w:rsidR="003008F8" w:rsidRDefault="00B718F9">
            <w:r>
              <w:t>❍</w:t>
            </w:r>
            <w:r>
              <w:rPr>
                <w:sz w:val="20"/>
                <w:vertAlign w:val="subscript"/>
              </w:rPr>
              <w:t xml:space="preserve">   4</w:t>
            </w:r>
          </w:p>
        </w:tc>
        <w:tc>
          <w:tcPr>
            <w:tcW w:w="9288" w:type="dxa"/>
          </w:tcPr>
          <w:p w14:paraId="73E6AEC5" w14:textId="77777777" w:rsidR="003008F8" w:rsidRDefault="00B718F9">
            <w:r>
              <w:t>Somewhat unimportant</w:t>
            </w:r>
          </w:p>
        </w:tc>
      </w:tr>
      <w:tr w:rsidR="003008F8" w14:paraId="79E40DE9" w14:textId="77777777">
        <w:tc>
          <w:tcPr>
            <w:tcW w:w="792" w:type="dxa"/>
          </w:tcPr>
          <w:p w14:paraId="68E95625" w14:textId="77777777" w:rsidR="003008F8" w:rsidRDefault="00B718F9">
            <w:r>
              <w:t>❍</w:t>
            </w:r>
            <w:r>
              <w:rPr>
                <w:sz w:val="20"/>
                <w:vertAlign w:val="subscript"/>
              </w:rPr>
              <w:t xml:space="preserve">   5</w:t>
            </w:r>
          </w:p>
        </w:tc>
        <w:tc>
          <w:tcPr>
            <w:tcW w:w="9288" w:type="dxa"/>
          </w:tcPr>
          <w:p w14:paraId="5A9AA620" w14:textId="77777777" w:rsidR="003008F8" w:rsidRDefault="00B718F9">
            <w:r>
              <w:t>Not at all important</w:t>
            </w:r>
          </w:p>
        </w:tc>
      </w:tr>
      <w:tr w:rsidR="003008F8" w14:paraId="19286C60" w14:textId="77777777">
        <w:tc>
          <w:tcPr>
            <w:tcW w:w="792" w:type="dxa"/>
          </w:tcPr>
          <w:p w14:paraId="3CF6A040" w14:textId="77777777" w:rsidR="003008F8" w:rsidRDefault="00B718F9">
            <w:r>
              <w:t>❍</w:t>
            </w:r>
            <w:r>
              <w:rPr>
                <w:sz w:val="20"/>
                <w:vertAlign w:val="subscript"/>
              </w:rPr>
              <w:t xml:space="preserve">   98</w:t>
            </w:r>
          </w:p>
        </w:tc>
        <w:tc>
          <w:tcPr>
            <w:tcW w:w="9288" w:type="dxa"/>
          </w:tcPr>
          <w:p w14:paraId="5C6E93C9" w14:textId="77777777" w:rsidR="003008F8" w:rsidRDefault="00B718F9">
            <w:r>
              <w:t>Don't know</w:t>
            </w:r>
          </w:p>
        </w:tc>
      </w:tr>
      <w:tr w:rsidR="003008F8" w14:paraId="57F74CC2" w14:textId="77777777">
        <w:tc>
          <w:tcPr>
            <w:tcW w:w="792" w:type="dxa"/>
          </w:tcPr>
          <w:p w14:paraId="3ED256FF" w14:textId="77777777" w:rsidR="003008F8" w:rsidRDefault="00B718F9">
            <w:r>
              <w:t>❍</w:t>
            </w:r>
            <w:r>
              <w:rPr>
                <w:sz w:val="20"/>
                <w:vertAlign w:val="subscript"/>
              </w:rPr>
              <w:t xml:space="preserve">   95</w:t>
            </w:r>
          </w:p>
        </w:tc>
        <w:tc>
          <w:tcPr>
            <w:tcW w:w="9288" w:type="dxa"/>
          </w:tcPr>
          <w:p w14:paraId="2660505A" w14:textId="77777777" w:rsidR="003008F8" w:rsidRDefault="00B718F9">
            <w:r>
              <w:t>Not applicable</w:t>
            </w:r>
          </w:p>
        </w:tc>
      </w:tr>
    </w:tbl>
    <w:p w14:paraId="454893EE" w14:textId="77777777" w:rsidR="003008F8" w:rsidRDefault="003008F8"/>
    <w:p w14:paraId="0C5FE90E" w14:textId="77777777" w:rsidR="003008F8" w:rsidRDefault="00B718F9">
      <w:pPr>
        <w:keepNext/>
        <w:spacing w:after="220"/>
      </w:pPr>
      <w:r>
        <w:rPr>
          <w:b/>
          <w:sz w:val="28"/>
          <w:highlight w:val="lightGray"/>
        </w:rPr>
        <w:t>Page Attitudes/Mindset</w:t>
      </w:r>
    </w:p>
    <w:p w14:paraId="567C7E86" w14:textId="77777777" w:rsidR="003008F8" w:rsidRDefault="00B718F9">
      <w:pPr>
        <w:keepNext/>
        <w:spacing w:after="40"/>
      </w:pPr>
      <w:r>
        <w:rPr>
          <w:b/>
        </w:rPr>
        <w:t>Q61</w:t>
      </w:r>
    </w:p>
    <w:p w14:paraId="010EBC9D" w14:textId="77777777" w:rsidR="003008F8" w:rsidRDefault="00B718F9">
      <w:pPr>
        <w:keepNext/>
        <w:spacing w:after="0"/>
      </w:pPr>
      <w:r>
        <w:t>Would you agree or disagree with the following statement?</w:t>
      </w:r>
      <w:r>
        <w:br/>
      </w:r>
      <w:r>
        <w:rPr>
          <w:b/>
          <w:i/>
        </w:rPr>
        <w:t>“Life is better after becoming an entrepreneur.”</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424F8B99" w14:textId="77777777">
        <w:tc>
          <w:tcPr>
            <w:tcW w:w="792" w:type="dxa"/>
          </w:tcPr>
          <w:p w14:paraId="2D669606" w14:textId="77777777" w:rsidR="003008F8" w:rsidRDefault="00B718F9">
            <w:r>
              <w:t>❍</w:t>
            </w:r>
            <w:r>
              <w:rPr>
                <w:sz w:val="20"/>
                <w:vertAlign w:val="subscript"/>
              </w:rPr>
              <w:t xml:space="preserve">   1</w:t>
            </w:r>
          </w:p>
        </w:tc>
        <w:tc>
          <w:tcPr>
            <w:tcW w:w="9288" w:type="dxa"/>
          </w:tcPr>
          <w:p w14:paraId="5396267E" w14:textId="77777777" w:rsidR="003008F8" w:rsidRDefault="00B718F9">
            <w:r>
              <w:t>1 - Completely Agree</w:t>
            </w:r>
          </w:p>
        </w:tc>
      </w:tr>
      <w:tr w:rsidR="003008F8" w14:paraId="6DE7AC18" w14:textId="77777777">
        <w:tc>
          <w:tcPr>
            <w:tcW w:w="792" w:type="dxa"/>
          </w:tcPr>
          <w:p w14:paraId="00AB4A3F" w14:textId="77777777" w:rsidR="003008F8" w:rsidRDefault="00B718F9">
            <w:r>
              <w:t>❍</w:t>
            </w:r>
            <w:r>
              <w:rPr>
                <w:sz w:val="20"/>
                <w:vertAlign w:val="subscript"/>
              </w:rPr>
              <w:t xml:space="preserve">   2</w:t>
            </w:r>
          </w:p>
        </w:tc>
        <w:tc>
          <w:tcPr>
            <w:tcW w:w="9288" w:type="dxa"/>
          </w:tcPr>
          <w:p w14:paraId="464C084F" w14:textId="77777777" w:rsidR="003008F8" w:rsidRDefault="00B718F9">
            <w:r>
              <w:t>2</w:t>
            </w:r>
          </w:p>
        </w:tc>
      </w:tr>
      <w:tr w:rsidR="003008F8" w14:paraId="61801490" w14:textId="77777777">
        <w:tc>
          <w:tcPr>
            <w:tcW w:w="792" w:type="dxa"/>
          </w:tcPr>
          <w:p w14:paraId="6BC20183" w14:textId="77777777" w:rsidR="003008F8" w:rsidRDefault="00B718F9">
            <w:r>
              <w:t>❍</w:t>
            </w:r>
            <w:r>
              <w:rPr>
                <w:sz w:val="20"/>
                <w:vertAlign w:val="subscript"/>
              </w:rPr>
              <w:t xml:space="preserve">   3</w:t>
            </w:r>
          </w:p>
        </w:tc>
        <w:tc>
          <w:tcPr>
            <w:tcW w:w="9288" w:type="dxa"/>
          </w:tcPr>
          <w:p w14:paraId="0CC0F4E8" w14:textId="77777777" w:rsidR="003008F8" w:rsidRDefault="00B718F9">
            <w:r>
              <w:t>3</w:t>
            </w:r>
          </w:p>
        </w:tc>
      </w:tr>
      <w:tr w:rsidR="003008F8" w14:paraId="0FA542ED" w14:textId="77777777">
        <w:tc>
          <w:tcPr>
            <w:tcW w:w="792" w:type="dxa"/>
          </w:tcPr>
          <w:p w14:paraId="09A1BF91" w14:textId="77777777" w:rsidR="003008F8" w:rsidRDefault="00B718F9">
            <w:r>
              <w:t>❍</w:t>
            </w:r>
            <w:r>
              <w:rPr>
                <w:sz w:val="20"/>
                <w:vertAlign w:val="subscript"/>
              </w:rPr>
              <w:t xml:space="preserve">   4</w:t>
            </w:r>
          </w:p>
        </w:tc>
        <w:tc>
          <w:tcPr>
            <w:tcW w:w="9288" w:type="dxa"/>
          </w:tcPr>
          <w:p w14:paraId="1D3EDCB1" w14:textId="77777777" w:rsidR="003008F8" w:rsidRDefault="00B718F9">
            <w:r>
              <w:t>4 - Neutral</w:t>
            </w:r>
          </w:p>
        </w:tc>
      </w:tr>
      <w:tr w:rsidR="003008F8" w14:paraId="23E54F5D" w14:textId="77777777">
        <w:tc>
          <w:tcPr>
            <w:tcW w:w="792" w:type="dxa"/>
          </w:tcPr>
          <w:p w14:paraId="520542A8" w14:textId="77777777" w:rsidR="003008F8" w:rsidRDefault="00B718F9">
            <w:r>
              <w:t>❍</w:t>
            </w:r>
            <w:r>
              <w:rPr>
                <w:sz w:val="20"/>
                <w:vertAlign w:val="subscript"/>
              </w:rPr>
              <w:t xml:space="preserve">   5</w:t>
            </w:r>
          </w:p>
        </w:tc>
        <w:tc>
          <w:tcPr>
            <w:tcW w:w="9288" w:type="dxa"/>
          </w:tcPr>
          <w:p w14:paraId="2EDB0897" w14:textId="77777777" w:rsidR="003008F8" w:rsidRDefault="00B718F9">
            <w:r>
              <w:t>5</w:t>
            </w:r>
          </w:p>
        </w:tc>
      </w:tr>
      <w:tr w:rsidR="003008F8" w14:paraId="1C9064C4" w14:textId="77777777">
        <w:tc>
          <w:tcPr>
            <w:tcW w:w="792" w:type="dxa"/>
          </w:tcPr>
          <w:p w14:paraId="2F2279B4" w14:textId="77777777" w:rsidR="003008F8" w:rsidRDefault="00B718F9">
            <w:r>
              <w:t>❍</w:t>
            </w:r>
            <w:r>
              <w:rPr>
                <w:sz w:val="20"/>
                <w:vertAlign w:val="subscript"/>
              </w:rPr>
              <w:t xml:space="preserve">   6</w:t>
            </w:r>
          </w:p>
        </w:tc>
        <w:tc>
          <w:tcPr>
            <w:tcW w:w="9288" w:type="dxa"/>
          </w:tcPr>
          <w:p w14:paraId="58A3BCD7" w14:textId="77777777" w:rsidR="003008F8" w:rsidRDefault="00B718F9">
            <w:r>
              <w:t>6</w:t>
            </w:r>
          </w:p>
        </w:tc>
      </w:tr>
      <w:tr w:rsidR="003008F8" w14:paraId="20FAA3C8" w14:textId="77777777">
        <w:tc>
          <w:tcPr>
            <w:tcW w:w="792" w:type="dxa"/>
          </w:tcPr>
          <w:p w14:paraId="6A7672D1" w14:textId="77777777" w:rsidR="003008F8" w:rsidRDefault="00B718F9">
            <w:r>
              <w:t>❍</w:t>
            </w:r>
            <w:r>
              <w:rPr>
                <w:sz w:val="20"/>
                <w:vertAlign w:val="subscript"/>
              </w:rPr>
              <w:t xml:space="preserve">   7</w:t>
            </w:r>
          </w:p>
        </w:tc>
        <w:tc>
          <w:tcPr>
            <w:tcW w:w="9288" w:type="dxa"/>
          </w:tcPr>
          <w:p w14:paraId="5D1F9DEE" w14:textId="77777777" w:rsidR="003008F8" w:rsidRDefault="00B718F9">
            <w:r>
              <w:t>7 – Completely Disagree</w:t>
            </w:r>
          </w:p>
        </w:tc>
      </w:tr>
      <w:tr w:rsidR="003008F8" w14:paraId="295B22F0" w14:textId="77777777">
        <w:tc>
          <w:tcPr>
            <w:tcW w:w="792" w:type="dxa"/>
          </w:tcPr>
          <w:p w14:paraId="4A69EDD9" w14:textId="77777777" w:rsidR="003008F8" w:rsidRDefault="00B718F9">
            <w:r>
              <w:t>❍</w:t>
            </w:r>
            <w:r>
              <w:rPr>
                <w:sz w:val="20"/>
                <w:vertAlign w:val="subscript"/>
              </w:rPr>
              <w:t xml:space="preserve">   98</w:t>
            </w:r>
          </w:p>
        </w:tc>
        <w:tc>
          <w:tcPr>
            <w:tcW w:w="9288" w:type="dxa"/>
          </w:tcPr>
          <w:p w14:paraId="5CD66E87" w14:textId="77777777" w:rsidR="003008F8" w:rsidRDefault="00B718F9">
            <w:r>
              <w:t>Don’t know</w:t>
            </w:r>
          </w:p>
        </w:tc>
      </w:tr>
      <w:tr w:rsidR="003008F8" w14:paraId="786B9319" w14:textId="77777777">
        <w:tc>
          <w:tcPr>
            <w:tcW w:w="792" w:type="dxa"/>
          </w:tcPr>
          <w:p w14:paraId="28580843" w14:textId="77777777" w:rsidR="003008F8" w:rsidRDefault="00B718F9">
            <w:r>
              <w:t>❍</w:t>
            </w:r>
            <w:r>
              <w:rPr>
                <w:sz w:val="20"/>
                <w:vertAlign w:val="subscript"/>
              </w:rPr>
              <w:t xml:space="preserve">   99</w:t>
            </w:r>
          </w:p>
        </w:tc>
        <w:tc>
          <w:tcPr>
            <w:tcW w:w="9288" w:type="dxa"/>
          </w:tcPr>
          <w:p w14:paraId="5441B939" w14:textId="77777777" w:rsidR="003008F8" w:rsidRDefault="00B718F9">
            <w:r>
              <w:t>Prefer not to answer</w:t>
            </w:r>
          </w:p>
        </w:tc>
      </w:tr>
    </w:tbl>
    <w:p w14:paraId="51F72CA7" w14:textId="77777777" w:rsidR="003008F8" w:rsidRDefault="003008F8"/>
    <w:p w14:paraId="1278E534" w14:textId="77777777" w:rsidR="003008F8" w:rsidRDefault="00B718F9">
      <w:pPr>
        <w:keepNext/>
        <w:spacing w:after="40"/>
      </w:pPr>
      <w:r>
        <w:rPr>
          <w:b/>
        </w:rPr>
        <w:t>Q62</w:t>
      </w:r>
    </w:p>
    <w:p w14:paraId="42FDA9E6" w14:textId="77777777" w:rsidR="003008F8" w:rsidRDefault="00B718F9">
      <w:pPr>
        <w:keepNext/>
        <w:spacing w:after="0"/>
      </w:pPr>
      <w:r>
        <w:t>What brings you the most joy in operating your business?</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57DA39A2" w14:textId="77777777">
        <w:tc>
          <w:tcPr>
            <w:tcW w:w="792" w:type="dxa"/>
          </w:tcPr>
          <w:p w14:paraId="186BA444" w14:textId="77777777" w:rsidR="003008F8" w:rsidRDefault="00B718F9">
            <w:r>
              <w:t>❍</w:t>
            </w:r>
            <w:r>
              <w:rPr>
                <w:sz w:val="20"/>
                <w:vertAlign w:val="subscript"/>
              </w:rPr>
              <w:t xml:space="preserve">   1</w:t>
            </w:r>
          </w:p>
        </w:tc>
        <w:tc>
          <w:tcPr>
            <w:tcW w:w="9288" w:type="dxa"/>
          </w:tcPr>
          <w:p w14:paraId="748971A8" w14:textId="77777777" w:rsidR="003008F8" w:rsidRDefault="00B718F9">
            <w:r>
              <w:t>Making a sale *</w:t>
            </w:r>
          </w:p>
        </w:tc>
      </w:tr>
      <w:tr w:rsidR="003008F8" w14:paraId="2E47270B" w14:textId="77777777">
        <w:tc>
          <w:tcPr>
            <w:tcW w:w="792" w:type="dxa"/>
          </w:tcPr>
          <w:p w14:paraId="69E1E293" w14:textId="77777777" w:rsidR="003008F8" w:rsidRDefault="00B718F9">
            <w:r>
              <w:t>❍</w:t>
            </w:r>
            <w:r>
              <w:rPr>
                <w:sz w:val="20"/>
                <w:vertAlign w:val="subscript"/>
              </w:rPr>
              <w:t xml:space="preserve">   2</w:t>
            </w:r>
          </w:p>
        </w:tc>
        <w:tc>
          <w:tcPr>
            <w:tcW w:w="9288" w:type="dxa"/>
          </w:tcPr>
          <w:p w14:paraId="19BE22BB" w14:textId="77777777" w:rsidR="003008F8" w:rsidRDefault="00B718F9">
            <w:r>
              <w:t>Connecting with customers *</w:t>
            </w:r>
          </w:p>
        </w:tc>
      </w:tr>
      <w:tr w:rsidR="003008F8" w14:paraId="105FB9DB" w14:textId="77777777">
        <w:tc>
          <w:tcPr>
            <w:tcW w:w="792" w:type="dxa"/>
          </w:tcPr>
          <w:p w14:paraId="7AB192EE" w14:textId="77777777" w:rsidR="003008F8" w:rsidRDefault="00B718F9">
            <w:r>
              <w:t>❍</w:t>
            </w:r>
            <w:r>
              <w:rPr>
                <w:sz w:val="20"/>
                <w:vertAlign w:val="subscript"/>
              </w:rPr>
              <w:t xml:space="preserve">   3</w:t>
            </w:r>
          </w:p>
        </w:tc>
        <w:tc>
          <w:tcPr>
            <w:tcW w:w="9288" w:type="dxa"/>
          </w:tcPr>
          <w:p w14:paraId="095EAEAC" w14:textId="77777777" w:rsidR="003008F8" w:rsidRDefault="00B718F9">
            <w:r>
              <w:t>Making an impact in my community *</w:t>
            </w:r>
          </w:p>
        </w:tc>
      </w:tr>
      <w:tr w:rsidR="003008F8" w14:paraId="2C9F362C" w14:textId="77777777">
        <w:tc>
          <w:tcPr>
            <w:tcW w:w="792" w:type="dxa"/>
          </w:tcPr>
          <w:p w14:paraId="4369B0F8" w14:textId="77777777" w:rsidR="003008F8" w:rsidRDefault="00B718F9">
            <w:r>
              <w:t>❍</w:t>
            </w:r>
            <w:r>
              <w:rPr>
                <w:sz w:val="20"/>
                <w:vertAlign w:val="subscript"/>
              </w:rPr>
              <w:t xml:space="preserve">   4</w:t>
            </w:r>
          </w:p>
        </w:tc>
        <w:tc>
          <w:tcPr>
            <w:tcW w:w="9288" w:type="dxa"/>
          </w:tcPr>
          <w:p w14:paraId="48B6EC97" w14:textId="77777777" w:rsidR="003008F8" w:rsidRDefault="00B718F9">
            <w:r>
              <w:t>Being an inspiration to others around me *</w:t>
            </w:r>
          </w:p>
        </w:tc>
      </w:tr>
      <w:tr w:rsidR="003008F8" w14:paraId="6DA42BCE" w14:textId="77777777">
        <w:tc>
          <w:tcPr>
            <w:tcW w:w="792" w:type="dxa"/>
          </w:tcPr>
          <w:p w14:paraId="72EDFD3D" w14:textId="77777777" w:rsidR="003008F8" w:rsidRDefault="00B718F9">
            <w:r>
              <w:t>❍</w:t>
            </w:r>
            <w:r>
              <w:rPr>
                <w:sz w:val="20"/>
                <w:vertAlign w:val="subscript"/>
              </w:rPr>
              <w:t xml:space="preserve">   5</w:t>
            </w:r>
          </w:p>
        </w:tc>
        <w:tc>
          <w:tcPr>
            <w:tcW w:w="9288" w:type="dxa"/>
          </w:tcPr>
          <w:p w14:paraId="2F190366" w14:textId="77777777" w:rsidR="003008F8" w:rsidRDefault="00B718F9">
            <w:r>
              <w:t>Creating my own source of income/Supporting my family *</w:t>
            </w:r>
          </w:p>
        </w:tc>
      </w:tr>
      <w:tr w:rsidR="003008F8" w14:paraId="4F571EB2" w14:textId="77777777">
        <w:tc>
          <w:tcPr>
            <w:tcW w:w="792" w:type="dxa"/>
          </w:tcPr>
          <w:p w14:paraId="4E31702D" w14:textId="77777777" w:rsidR="003008F8" w:rsidRDefault="00B718F9">
            <w:r>
              <w:t>❍</w:t>
            </w:r>
            <w:r>
              <w:rPr>
                <w:sz w:val="20"/>
                <w:vertAlign w:val="subscript"/>
              </w:rPr>
              <w:t xml:space="preserve">   6</w:t>
            </w:r>
          </w:p>
        </w:tc>
        <w:tc>
          <w:tcPr>
            <w:tcW w:w="9288" w:type="dxa"/>
          </w:tcPr>
          <w:p w14:paraId="59A94F61" w14:textId="77777777" w:rsidR="003008F8" w:rsidRDefault="00B718F9">
            <w:r>
              <w:t>Creating jobs for others *</w:t>
            </w:r>
          </w:p>
        </w:tc>
      </w:tr>
      <w:tr w:rsidR="003008F8" w14:paraId="09E45150" w14:textId="77777777">
        <w:tc>
          <w:tcPr>
            <w:tcW w:w="792" w:type="dxa"/>
          </w:tcPr>
          <w:p w14:paraId="5C416010" w14:textId="77777777" w:rsidR="003008F8" w:rsidRDefault="00B718F9">
            <w:r>
              <w:t>❍</w:t>
            </w:r>
            <w:r>
              <w:rPr>
                <w:sz w:val="20"/>
                <w:vertAlign w:val="subscript"/>
              </w:rPr>
              <w:t xml:space="preserve">   7</w:t>
            </w:r>
          </w:p>
        </w:tc>
        <w:tc>
          <w:tcPr>
            <w:tcW w:w="9288" w:type="dxa"/>
          </w:tcPr>
          <w:p w14:paraId="530F3801" w14:textId="77777777" w:rsidR="003008F8" w:rsidRDefault="00B718F9">
            <w:r>
              <w:t>Other (specify): __________________________________________________</w:t>
            </w:r>
          </w:p>
        </w:tc>
      </w:tr>
      <w:tr w:rsidR="003008F8" w14:paraId="5FFAC1F6" w14:textId="77777777">
        <w:tc>
          <w:tcPr>
            <w:tcW w:w="792" w:type="dxa"/>
          </w:tcPr>
          <w:p w14:paraId="17102077" w14:textId="77777777" w:rsidR="003008F8" w:rsidRDefault="00B718F9">
            <w:r>
              <w:t>❍</w:t>
            </w:r>
            <w:r>
              <w:rPr>
                <w:sz w:val="20"/>
                <w:vertAlign w:val="subscript"/>
              </w:rPr>
              <w:t xml:space="preserve">   98</w:t>
            </w:r>
          </w:p>
        </w:tc>
        <w:tc>
          <w:tcPr>
            <w:tcW w:w="9288" w:type="dxa"/>
          </w:tcPr>
          <w:p w14:paraId="60BA23C2" w14:textId="77777777" w:rsidR="003008F8" w:rsidRDefault="00B718F9">
            <w:r>
              <w:t>Don’t know</w:t>
            </w:r>
          </w:p>
        </w:tc>
      </w:tr>
      <w:tr w:rsidR="003008F8" w14:paraId="3258D71D" w14:textId="77777777">
        <w:tc>
          <w:tcPr>
            <w:tcW w:w="792" w:type="dxa"/>
          </w:tcPr>
          <w:p w14:paraId="31EFD734" w14:textId="77777777" w:rsidR="003008F8" w:rsidRDefault="00B718F9">
            <w:r>
              <w:t>❍</w:t>
            </w:r>
            <w:r>
              <w:rPr>
                <w:sz w:val="20"/>
                <w:vertAlign w:val="subscript"/>
              </w:rPr>
              <w:t xml:space="preserve">   99</w:t>
            </w:r>
          </w:p>
        </w:tc>
        <w:tc>
          <w:tcPr>
            <w:tcW w:w="9288" w:type="dxa"/>
          </w:tcPr>
          <w:p w14:paraId="591FC1C0" w14:textId="77777777" w:rsidR="003008F8" w:rsidRDefault="00B718F9">
            <w:r>
              <w:t>Prefer not to answer</w:t>
            </w:r>
          </w:p>
        </w:tc>
      </w:tr>
    </w:tbl>
    <w:p w14:paraId="154150C0" w14:textId="77777777" w:rsidR="003008F8" w:rsidRDefault="00B718F9">
      <w:pPr>
        <w:spacing w:after="0"/>
      </w:pPr>
      <w:r>
        <w:rPr>
          <w:i/>
          <w:color w:val="A8A8A8"/>
          <w:sz w:val="20"/>
        </w:rPr>
        <w:t>Levels marked with * are randomized</w:t>
      </w:r>
    </w:p>
    <w:p w14:paraId="05C387BB" w14:textId="77777777" w:rsidR="003008F8" w:rsidRDefault="003008F8"/>
    <w:p w14:paraId="393ACA54" w14:textId="77777777" w:rsidR="003008F8" w:rsidRDefault="00B718F9">
      <w:pPr>
        <w:keepNext/>
        <w:spacing w:after="40"/>
      </w:pPr>
      <w:r>
        <w:rPr>
          <w:b/>
        </w:rPr>
        <w:t>Q63</w:t>
      </w:r>
    </w:p>
    <w:p w14:paraId="1F70D79A" w14:textId="77777777" w:rsidR="003008F8" w:rsidRDefault="00B718F9">
      <w:pPr>
        <w:keepNext/>
        <w:spacing w:after="0"/>
      </w:pPr>
      <w:r>
        <w:t xml:space="preserve">What is the </w:t>
      </w:r>
      <w:r>
        <w:rPr>
          <w:b/>
        </w:rPr>
        <w:t>primary</w:t>
      </w:r>
      <w:r>
        <w:t xml:space="preserve"> cause of stress that comes from your business?</w:t>
      </w:r>
      <w:r>
        <w:br/>
      </w:r>
    </w:p>
    <w:p w14:paraId="470BF5AD" w14:textId="77777777" w:rsidR="003008F8" w:rsidRDefault="00B718F9">
      <w:pPr>
        <w:keepNext/>
        <w:spacing w:after="0"/>
      </w:pPr>
      <w:r>
        <w:rPr>
          <w:i/>
          <w:color w:val="A8A8A8"/>
          <w:sz w:val="20"/>
        </w:rPr>
        <w:t>Pick the top 2</w:t>
      </w:r>
      <w:r>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00ED8BD3" w14:textId="77777777">
        <w:tc>
          <w:tcPr>
            <w:tcW w:w="792" w:type="dxa"/>
          </w:tcPr>
          <w:p w14:paraId="30DCD9AC" w14:textId="77777777" w:rsidR="003008F8" w:rsidRDefault="00B718F9">
            <w:r>
              <w:t>_____</w:t>
            </w:r>
          </w:p>
        </w:tc>
        <w:tc>
          <w:tcPr>
            <w:tcW w:w="9288" w:type="dxa"/>
          </w:tcPr>
          <w:p w14:paraId="23975D93" w14:textId="77777777" w:rsidR="003008F8" w:rsidRDefault="00B718F9">
            <w:r>
              <w:rPr>
                <w:b/>
              </w:rPr>
              <w:t xml:space="preserve">Financial </w:t>
            </w:r>
            <w:r>
              <w:br/>
            </w:r>
            <w:r>
              <w:rPr>
                <w:sz w:val="20"/>
              </w:rPr>
              <w:t>(not enough money available to cover rent, wages, advertising, inventory, etc.)</w:t>
            </w:r>
            <w:r>
              <w:t xml:space="preserve"> *</w:t>
            </w:r>
          </w:p>
        </w:tc>
      </w:tr>
      <w:tr w:rsidR="003008F8" w14:paraId="05E4D7FE" w14:textId="77777777">
        <w:tc>
          <w:tcPr>
            <w:tcW w:w="792" w:type="dxa"/>
          </w:tcPr>
          <w:p w14:paraId="3419D2B4" w14:textId="77777777" w:rsidR="003008F8" w:rsidRDefault="00B718F9">
            <w:r>
              <w:t>_____</w:t>
            </w:r>
          </w:p>
        </w:tc>
        <w:tc>
          <w:tcPr>
            <w:tcW w:w="9288" w:type="dxa"/>
          </w:tcPr>
          <w:p w14:paraId="5DB50DF2" w14:textId="77777777" w:rsidR="003008F8" w:rsidRDefault="00B718F9">
            <w:r>
              <w:rPr>
                <w:b/>
              </w:rPr>
              <w:t xml:space="preserve">Work-Life balance </w:t>
            </w:r>
            <w:r>
              <w:br/>
            </w:r>
            <w:r>
              <w:rPr>
                <w:sz w:val="20"/>
              </w:rPr>
              <w:t>(not enough time for non-work-related activities)</w:t>
            </w:r>
            <w:r>
              <w:t xml:space="preserve"> *</w:t>
            </w:r>
          </w:p>
        </w:tc>
      </w:tr>
      <w:tr w:rsidR="003008F8" w14:paraId="07C72BC6" w14:textId="77777777">
        <w:tc>
          <w:tcPr>
            <w:tcW w:w="792" w:type="dxa"/>
          </w:tcPr>
          <w:p w14:paraId="373EE99D" w14:textId="77777777" w:rsidR="003008F8" w:rsidRDefault="00B718F9">
            <w:r>
              <w:t>_____</w:t>
            </w:r>
          </w:p>
        </w:tc>
        <w:tc>
          <w:tcPr>
            <w:tcW w:w="9288" w:type="dxa"/>
          </w:tcPr>
          <w:p w14:paraId="03950AAC" w14:textId="77777777" w:rsidR="003008F8" w:rsidRDefault="00B718F9">
            <w:r>
              <w:rPr>
                <w:b/>
              </w:rPr>
              <w:t xml:space="preserve">Customers </w:t>
            </w:r>
            <w:r>
              <w:br/>
            </w:r>
            <w:r>
              <w:rPr>
                <w:sz w:val="20"/>
              </w:rPr>
              <w:t>(problems such as returns, complaints, theft, rudeness, etc.)</w:t>
            </w:r>
            <w:r>
              <w:t xml:space="preserve"> *</w:t>
            </w:r>
          </w:p>
        </w:tc>
      </w:tr>
      <w:tr w:rsidR="003008F8" w14:paraId="56911230" w14:textId="77777777">
        <w:tc>
          <w:tcPr>
            <w:tcW w:w="792" w:type="dxa"/>
          </w:tcPr>
          <w:p w14:paraId="7EE702BF" w14:textId="77777777" w:rsidR="003008F8" w:rsidRDefault="00B718F9">
            <w:r>
              <w:t>_____</w:t>
            </w:r>
          </w:p>
        </w:tc>
        <w:tc>
          <w:tcPr>
            <w:tcW w:w="9288" w:type="dxa"/>
          </w:tcPr>
          <w:p w14:paraId="7F6165F3" w14:textId="77777777" w:rsidR="003008F8" w:rsidRDefault="00B718F9">
            <w:r>
              <w:rPr>
                <w:b/>
              </w:rPr>
              <w:t xml:space="preserve">Employees </w:t>
            </w:r>
            <w:r>
              <w:br/>
            </w:r>
            <w:r>
              <w:rPr>
                <w:sz w:val="20"/>
              </w:rPr>
              <w:t>(issues including sickness, scheduling, benefits, wages, complaints, etc.)</w:t>
            </w:r>
            <w:r>
              <w:t xml:space="preserve"> *</w:t>
            </w:r>
          </w:p>
        </w:tc>
      </w:tr>
      <w:tr w:rsidR="003008F8" w14:paraId="242B6DC1" w14:textId="77777777">
        <w:tc>
          <w:tcPr>
            <w:tcW w:w="792" w:type="dxa"/>
          </w:tcPr>
          <w:p w14:paraId="16739F78" w14:textId="77777777" w:rsidR="003008F8" w:rsidRDefault="00B718F9">
            <w:r>
              <w:t>_____</w:t>
            </w:r>
          </w:p>
        </w:tc>
        <w:tc>
          <w:tcPr>
            <w:tcW w:w="9288" w:type="dxa"/>
          </w:tcPr>
          <w:p w14:paraId="6CB984E0" w14:textId="77777777" w:rsidR="003008F8" w:rsidRDefault="00B718F9">
            <w:r>
              <w:rPr>
                <w:b/>
              </w:rPr>
              <w:t>Vendors/Partnerships</w:t>
            </w:r>
            <w:r>
              <w:br/>
            </w:r>
            <w:r>
              <w:rPr>
                <w:sz w:val="20"/>
              </w:rPr>
              <w:t>(issues including pricing, delivery, quality, selection, etc.)</w:t>
            </w:r>
            <w:r>
              <w:t xml:space="preserve"> *</w:t>
            </w:r>
          </w:p>
        </w:tc>
      </w:tr>
      <w:tr w:rsidR="003008F8" w14:paraId="69D940E6" w14:textId="77777777">
        <w:tc>
          <w:tcPr>
            <w:tcW w:w="792" w:type="dxa"/>
          </w:tcPr>
          <w:p w14:paraId="311E39A4" w14:textId="77777777" w:rsidR="003008F8" w:rsidRDefault="00B718F9">
            <w:r>
              <w:t>_____</w:t>
            </w:r>
          </w:p>
        </w:tc>
        <w:tc>
          <w:tcPr>
            <w:tcW w:w="9288" w:type="dxa"/>
          </w:tcPr>
          <w:p w14:paraId="6F9608B7" w14:textId="77777777" w:rsidR="003008F8" w:rsidRDefault="00B718F9">
            <w:r>
              <w:rPr>
                <w:b/>
              </w:rPr>
              <w:t>Technology/Equipment</w:t>
            </w:r>
            <w:r>
              <w:br/>
            </w:r>
            <w:r>
              <w:rPr>
                <w:sz w:val="20"/>
              </w:rPr>
              <w:t>(issues including breakdowns/interruptions, cost/replacement, training, availability, etc.)</w:t>
            </w:r>
            <w:r>
              <w:t xml:space="preserve"> *</w:t>
            </w:r>
          </w:p>
        </w:tc>
      </w:tr>
      <w:tr w:rsidR="003008F8" w14:paraId="39654F61" w14:textId="77777777">
        <w:tc>
          <w:tcPr>
            <w:tcW w:w="792" w:type="dxa"/>
          </w:tcPr>
          <w:p w14:paraId="4E9BB176" w14:textId="77777777" w:rsidR="003008F8" w:rsidRDefault="00B718F9">
            <w:r>
              <w:t>_____</w:t>
            </w:r>
          </w:p>
        </w:tc>
        <w:tc>
          <w:tcPr>
            <w:tcW w:w="9288" w:type="dxa"/>
          </w:tcPr>
          <w:p w14:paraId="45F3EA03" w14:textId="77777777" w:rsidR="003008F8" w:rsidRDefault="00B718F9">
            <w:r>
              <w:rPr>
                <w:b/>
              </w:rPr>
              <w:t xml:space="preserve">Competition </w:t>
            </w:r>
            <w:r>
              <w:br/>
            </w:r>
            <w:r>
              <w:rPr>
                <w:sz w:val="20"/>
              </w:rPr>
              <w:t xml:space="preserve">(pressure from other businesses on pricing, marketing and attracting customers) </w:t>
            </w:r>
            <w:r>
              <w:t xml:space="preserve"> *</w:t>
            </w:r>
          </w:p>
        </w:tc>
      </w:tr>
      <w:tr w:rsidR="003008F8" w14:paraId="64C5978A" w14:textId="77777777">
        <w:tc>
          <w:tcPr>
            <w:tcW w:w="792" w:type="dxa"/>
          </w:tcPr>
          <w:p w14:paraId="7EA3115A" w14:textId="77777777" w:rsidR="003008F8" w:rsidRDefault="00B718F9">
            <w:r>
              <w:t>_____</w:t>
            </w:r>
          </w:p>
        </w:tc>
        <w:tc>
          <w:tcPr>
            <w:tcW w:w="9288" w:type="dxa"/>
          </w:tcPr>
          <w:p w14:paraId="50DDB716" w14:textId="77777777" w:rsidR="003008F8" w:rsidRDefault="00B718F9">
            <w:r>
              <w:t>Other (specify): __________________________________________________</w:t>
            </w:r>
          </w:p>
        </w:tc>
      </w:tr>
      <w:tr w:rsidR="003008F8" w14:paraId="2647EE9F" w14:textId="77777777">
        <w:tc>
          <w:tcPr>
            <w:tcW w:w="792" w:type="dxa"/>
          </w:tcPr>
          <w:p w14:paraId="0B536D17" w14:textId="77777777" w:rsidR="003008F8" w:rsidRDefault="00B718F9">
            <w:r>
              <w:t>_____</w:t>
            </w:r>
          </w:p>
        </w:tc>
        <w:tc>
          <w:tcPr>
            <w:tcW w:w="9288" w:type="dxa"/>
          </w:tcPr>
          <w:p w14:paraId="1A8CCAAC" w14:textId="77777777" w:rsidR="003008F8" w:rsidRDefault="00B718F9">
            <w:r>
              <w:t>Don’t know</w:t>
            </w:r>
            <w:r>
              <w:rPr>
                <w:i/>
                <w:color w:val="A8A8A8"/>
                <w:sz w:val="20"/>
              </w:rPr>
              <w:tab/>
              <w:t>(Exclusive)</w:t>
            </w:r>
          </w:p>
        </w:tc>
      </w:tr>
      <w:tr w:rsidR="003008F8" w14:paraId="4268B9E5" w14:textId="77777777">
        <w:tc>
          <w:tcPr>
            <w:tcW w:w="792" w:type="dxa"/>
          </w:tcPr>
          <w:p w14:paraId="3099FDD7" w14:textId="77777777" w:rsidR="003008F8" w:rsidRDefault="00B718F9">
            <w:r>
              <w:t>_____</w:t>
            </w:r>
          </w:p>
        </w:tc>
        <w:tc>
          <w:tcPr>
            <w:tcW w:w="9288" w:type="dxa"/>
          </w:tcPr>
          <w:p w14:paraId="1EABDDCD" w14:textId="77777777" w:rsidR="003008F8" w:rsidRDefault="00B718F9">
            <w:r>
              <w:t>Prefer not to answer</w:t>
            </w:r>
            <w:r>
              <w:rPr>
                <w:i/>
                <w:color w:val="A8A8A8"/>
                <w:sz w:val="20"/>
              </w:rPr>
              <w:tab/>
              <w:t>(Exclusive)</w:t>
            </w:r>
          </w:p>
        </w:tc>
      </w:tr>
    </w:tbl>
    <w:p w14:paraId="46B0576A" w14:textId="77777777" w:rsidR="003008F8" w:rsidRDefault="00B718F9">
      <w:pPr>
        <w:spacing w:after="0"/>
      </w:pPr>
      <w:r>
        <w:rPr>
          <w:i/>
          <w:color w:val="A8A8A8"/>
          <w:sz w:val="20"/>
        </w:rPr>
        <w:t>Levels marked with * are randomized</w:t>
      </w:r>
    </w:p>
    <w:p w14:paraId="76165373" w14:textId="77777777" w:rsidR="003008F8" w:rsidRDefault="003008F8"/>
    <w:p w14:paraId="518C49BA" w14:textId="77777777" w:rsidR="003008F8" w:rsidRDefault="00B718F9">
      <w:pPr>
        <w:keepNext/>
        <w:spacing w:after="40"/>
      </w:pPr>
      <w:r>
        <w:rPr>
          <w:b/>
        </w:rPr>
        <w:t>Q65</w:t>
      </w:r>
    </w:p>
    <w:p w14:paraId="0DF55497" w14:textId="77777777" w:rsidR="003008F8" w:rsidRDefault="00B718F9">
      <w:pPr>
        <w:keepNext/>
        <w:spacing w:after="0"/>
      </w:pPr>
      <w:r>
        <w:t>How satisfied are you with your ability to access your personal network and/or professional organizations to help ensure you are managing your business effectively?</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618137AB" w14:textId="77777777">
        <w:tc>
          <w:tcPr>
            <w:tcW w:w="792" w:type="dxa"/>
          </w:tcPr>
          <w:p w14:paraId="17BAED8A" w14:textId="77777777" w:rsidR="003008F8" w:rsidRDefault="00B718F9">
            <w:r>
              <w:t>❍</w:t>
            </w:r>
            <w:r>
              <w:rPr>
                <w:sz w:val="20"/>
                <w:vertAlign w:val="subscript"/>
              </w:rPr>
              <w:t xml:space="preserve">   1</w:t>
            </w:r>
          </w:p>
        </w:tc>
        <w:tc>
          <w:tcPr>
            <w:tcW w:w="9288" w:type="dxa"/>
          </w:tcPr>
          <w:p w14:paraId="793781F3" w14:textId="77777777" w:rsidR="003008F8" w:rsidRDefault="00B718F9">
            <w:r>
              <w:t>Extremely satisfied</w:t>
            </w:r>
          </w:p>
        </w:tc>
      </w:tr>
      <w:tr w:rsidR="003008F8" w14:paraId="34069E38" w14:textId="77777777">
        <w:tc>
          <w:tcPr>
            <w:tcW w:w="792" w:type="dxa"/>
          </w:tcPr>
          <w:p w14:paraId="354186A5" w14:textId="77777777" w:rsidR="003008F8" w:rsidRDefault="00B718F9">
            <w:r>
              <w:t>❍</w:t>
            </w:r>
            <w:r>
              <w:rPr>
                <w:sz w:val="20"/>
                <w:vertAlign w:val="subscript"/>
              </w:rPr>
              <w:t xml:space="preserve">   2</w:t>
            </w:r>
          </w:p>
        </w:tc>
        <w:tc>
          <w:tcPr>
            <w:tcW w:w="9288" w:type="dxa"/>
          </w:tcPr>
          <w:p w14:paraId="2DD73485" w14:textId="77777777" w:rsidR="003008F8" w:rsidRDefault="00B718F9">
            <w:r>
              <w:t>Somewhat satisfied</w:t>
            </w:r>
          </w:p>
        </w:tc>
      </w:tr>
      <w:tr w:rsidR="003008F8" w14:paraId="705392BD" w14:textId="77777777">
        <w:tc>
          <w:tcPr>
            <w:tcW w:w="792" w:type="dxa"/>
          </w:tcPr>
          <w:p w14:paraId="7CF0A441" w14:textId="77777777" w:rsidR="003008F8" w:rsidRDefault="00B718F9">
            <w:r>
              <w:t>❍</w:t>
            </w:r>
            <w:r>
              <w:rPr>
                <w:sz w:val="20"/>
                <w:vertAlign w:val="subscript"/>
              </w:rPr>
              <w:t xml:space="preserve">   3</w:t>
            </w:r>
          </w:p>
        </w:tc>
        <w:tc>
          <w:tcPr>
            <w:tcW w:w="9288" w:type="dxa"/>
          </w:tcPr>
          <w:p w14:paraId="36DA509E" w14:textId="77777777" w:rsidR="003008F8" w:rsidRDefault="00B718F9">
            <w:r>
              <w:t>Neutral</w:t>
            </w:r>
          </w:p>
        </w:tc>
      </w:tr>
      <w:tr w:rsidR="003008F8" w14:paraId="1360CB5F" w14:textId="77777777">
        <w:tc>
          <w:tcPr>
            <w:tcW w:w="792" w:type="dxa"/>
          </w:tcPr>
          <w:p w14:paraId="51315897" w14:textId="77777777" w:rsidR="003008F8" w:rsidRDefault="00B718F9">
            <w:r>
              <w:t>❍</w:t>
            </w:r>
            <w:r>
              <w:rPr>
                <w:sz w:val="20"/>
                <w:vertAlign w:val="subscript"/>
              </w:rPr>
              <w:t xml:space="preserve">   4</w:t>
            </w:r>
          </w:p>
        </w:tc>
        <w:tc>
          <w:tcPr>
            <w:tcW w:w="9288" w:type="dxa"/>
          </w:tcPr>
          <w:p w14:paraId="6D20837A" w14:textId="77777777" w:rsidR="003008F8" w:rsidRDefault="00B718F9">
            <w:r>
              <w:t>Somewhat dissatisfied</w:t>
            </w:r>
          </w:p>
        </w:tc>
      </w:tr>
      <w:tr w:rsidR="003008F8" w14:paraId="4E80D674" w14:textId="77777777">
        <w:tc>
          <w:tcPr>
            <w:tcW w:w="792" w:type="dxa"/>
          </w:tcPr>
          <w:p w14:paraId="0366AC4B" w14:textId="77777777" w:rsidR="003008F8" w:rsidRDefault="00B718F9">
            <w:r>
              <w:t>❍</w:t>
            </w:r>
            <w:r>
              <w:rPr>
                <w:sz w:val="20"/>
                <w:vertAlign w:val="subscript"/>
              </w:rPr>
              <w:t xml:space="preserve">   5</w:t>
            </w:r>
          </w:p>
        </w:tc>
        <w:tc>
          <w:tcPr>
            <w:tcW w:w="9288" w:type="dxa"/>
          </w:tcPr>
          <w:p w14:paraId="14EC763E" w14:textId="77777777" w:rsidR="003008F8" w:rsidRDefault="00B718F9">
            <w:r>
              <w:t>Extremely dissatisfied</w:t>
            </w:r>
          </w:p>
        </w:tc>
      </w:tr>
      <w:tr w:rsidR="003008F8" w14:paraId="6A825898" w14:textId="77777777">
        <w:tc>
          <w:tcPr>
            <w:tcW w:w="792" w:type="dxa"/>
          </w:tcPr>
          <w:p w14:paraId="3FB0073E" w14:textId="77777777" w:rsidR="003008F8" w:rsidRDefault="00B718F9">
            <w:r>
              <w:t>❍</w:t>
            </w:r>
            <w:r>
              <w:rPr>
                <w:sz w:val="20"/>
                <w:vertAlign w:val="subscript"/>
              </w:rPr>
              <w:t xml:space="preserve">   98</w:t>
            </w:r>
          </w:p>
        </w:tc>
        <w:tc>
          <w:tcPr>
            <w:tcW w:w="9288" w:type="dxa"/>
          </w:tcPr>
          <w:p w14:paraId="5F12ACF7" w14:textId="77777777" w:rsidR="003008F8" w:rsidRDefault="00B718F9">
            <w:r>
              <w:t>Don't know</w:t>
            </w:r>
          </w:p>
        </w:tc>
      </w:tr>
      <w:tr w:rsidR="003008F8" w14:paraId="4128F8D1" w14:textId="77777777">
        <w:tc>
          <w:tcPr>
            <w:tcW w:w="792" w:type="dxa"/>
          </w:tcPr>
          <w:p w14:paraId="258DA965" w14:textId="77777777" w:rsidR="003008F8" w:rsidRDefault="00B718F9">
            <w:r>
              <w:t>❍</w:t>
            </w:r>
            <w:r>
              <w:rPr>
                <w:sz w:val="20"/>
                <w:vertAlign w:val="subscript"/>
              </w:rPr>
              <w:t xml:space="preserve">   95</w:t>
            </w:r>
          </w:p>
        </w:tc>
        <w:tc>
          <w:tcPr>
            <w:tcW w:w="9288" w:type="dxa"/>
          </w:tcPr>
          <w:p w14:paraId="46A849EE" w14:textId="77777777" w:rsidR="003008F8" w:rsidRDefault="00B718F9">
            <w:r>
              <w:t>Not applicable</w:t>
            </w:r>
          </w:p>
        </w:tc>
      </w:tr>
    </w:tbl>
    <w:p w14:paraId="5BDE3D18" w14:textId="77777777" w:rsidR="003008F8" w:rsidRDefault="003008F8"/>
    <w:p w14:paraId="77DAB362" w14:textId="77777777" w:rsidR="003008F8" w:rsidRDefault="00B718F9">
      <w:pPr>
        <w:keepNext/>
        <w:spacing w:after="40"/>
      </w:pPr>
      <w:r>
        <w:rPr>
          <w:b/>
        </w:rPr>
        <w:t>Q66</w:t>
      </w:r>
    </w:p>
    <w:p w14:paraId="1C20A57F" w14:textId="77777777" w:rsidR="003008F8" w:rsidRDefault="00B718F9">
      <w:pPr>
        <w:keepNext/>
        <w:spacing w:after="0"/>
      </w:pPr>
      <w:r>
        <w:t>How satisfied are you with your ability to create content and engage audiences to earn money for your business today?</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4B8F5EC9" w14:textId="77777777">
        <w:tc>
          <w:tcPr>
            <w:tcW w:w="792" w:type="dxa"/>
          </w:tcPr>
          <w:p w14:paraId="2B79CC62" w14:textId="77777777" w:rsidR="003008F8" w:rsidRDefault="00B718F9">
            <w:r>
              <w:t>❍</w:t>
            </w:r>
            <w:r>
              <w:rPr>
                <w:sz w:val="20"/>
                <w:vertAlign w:val="subscript"/>
              </w:rPr>
              <w:t xml:space="preserve">   1</w:t>
            </w:r>
          </w:p>
        </w:tc>
        <w:tc>
          <w:tcPr>
            <w:tcW w:w="9288" w:type="dxa"/>
          </w:tcPr>
          <w:p w14:paraId="7AA29DDF" w14:textId="77777777" w:rsidR="003008F8" w:rsidRDefault="00B718F9">
            <w:r>
              <w:t>Extremely satisfied</w:t>
            </w:r>
          </w:p>
        </w:tc>
      </w:tr>
      <w:tr w:rsidR="003008F8" w14:paraId="7F1F4892" w14:textId="77777777">
        <w:tc>
          <w:tcPr>
            <w:tcW w:w="792" w:type="dxa"/>
          </w:tcPr>
          <w:p w14:paraId="563418B7" w14:textId="77777777" w:rsidR="003008F8" w:rsidRDefault="00B718F9">
            <w:r>
              <w:t>❍</w:t>
            </w:r>
            <w:r>
              <w:rPr>
                <w:sz w:val="20"/>
                <w:vertAlign w:val="subscript"/>
              </w:rPr>
              <w:t xml:space="preserve">   2</w:t>
            </w:r>
          </w:p>
        </w:tc>
        <w:tc>
          <w:tcPr>
            <w:tcW w:w="9288" w:type="dxa"/>
          </w:tcPr>
          <w:p w14:paraId="27A4FA33" w14:textId="77777777" w:rsidR="003008F8" w:rsidRDefault="00B718F9">
            <w:r>
              <w:t>Somewhat satisfied</w:t>
            </w:r>
          </w:p>
        </w:tc>
      </w:tr>
      <w:tr w:rsidR="003008F8" w14:paraId="1712682B" w14:textId="77777777">
        <w:tc>
          <w:tcPr>
            <w:tcW w:w="792" w:type="dxa"/>
          </w:tcPr>
          <w:p w14:paraId="6E300545" w14:textId="77777777" w:rsidR="003008F8" w:rsidRDefault="00B718F9">
            <w:r>
              <w:t>❍</w:t>
            </w:r>
            <w:r>
              <w:rPr>
                <w:sz w:val="20"/>
                <w:vertAlign w:val="subscript"/>
              </w:rPr>
              <w:t xml:space="preserve">   3</w:t>
            </w:r>
          </w:p>
        </w:tc>
        <w:tc>
          <w:tcPr>
            <w:tcW w:w="9288" w:type="dxa"/>
          </w:tcPr>
          <w:p w14:paraId="43470833" w14:textId="77777777" w:rsidR="003008F8" w:rsidRDefault="00B718F9">
            <w:r>
              <w:t>Neutral</w:t>
            </w:r>
          </w:p>
        </w:tc>
      </w:tr>
      <w:tr w:rsidR="003008F8" w14:paraId="4024304E" w14:textId="77777777">
        <w:tc>
          <w:tcPr>
            <w:tcW w:w="792" w:type="dxa"/>
          </w:tcPr>
          <w:p w14:paraId="3832F2B8" w14:textId="77777777" w:rsidR="003008F8" w:rsidRDefault="00B718F9">
            <w:r>
              <w:t>❍</w:t>
            </w:r>
            <w:r>
              <w:rPr>
                <w:sz w:val="20"/>
                <w:vertAlign w:val="subscript"/>
              </w:rPr>
              <w:t xml:space="preserve">   4</w:t>
            </w:r>
          </w:p>
        </w:tc>
        <w:tc>
          <w:tcPr>
            <w:tcW w:w="9288" w:type="dxa"/>
          </w:tcPr>
          <w:p w14:paraId="1596400F" w14:textId="77777777" w:rsidR="003008F8" w:rsidRDefault="00B718F9">
            <w:r>
              <w:t>Somewhat dissatisfied</w:t>
            </w:r>
          </w:p>
        </w:tc>
      </w:tr>
      <w:tr w:rsidR="003008F8" w14:paraId="00936B23" w14:textId="77777777">
        <w:tc>
          <w:tcPr>
            <w:tcW w:w="792" w:type="dxa"/>
          </w:tcPr>
          <w:p w14:paraId="475DE44C" w14:textId="77777777" w:rsidR="003008F8" w:rsidRDefault="00B718F9">
            <w:r>
              <w:t>❍</w:t>
            </w:r>
            <w:r>
              <w:rPr>
                <w:sz w:val="20"/>
                <w:vertAlign w:val="subscript"/>
              </w:rPr>
              <w:t xml:space="preserve">   5</w:t>
            </w:r>
          </w:p>
        </w:tc>
        <w:tc>
          <w:tcPr>
            <w:tcW w:w="9288" w:type="dxa"/>
          </w:tcPr>
          <w:p w14:paraId="780C07C8" w14:textId="77777777" w:rsidR="003008F8" w:rsidRDefault="00B718F9">
            <w:r>
              <w:t>Extremely dissatisfied</w:t>
            </w:r>
          </w:p>
        </w:tc>
      </w:tr>
      <w:tr w:rsidR="003008F8" w14:paraId="444DC160" w14:textId="77777777">
        <w:tc>
          <w:tcPr>
            <w:tcW w:w="792" w:type="dxa"/>
          </w:tcPr>
          <w:p w14:paraId="3281CB59" w14:textId="77777777" w:rsidR="003008F8" w:rsidRDefault="00B718F9">
            <w:r>
              <w:t>❍</w:t>
            </w:r>
            <w:r>
              <w:rPr>
                <w:sz w:val="20"/>
                <w:vertAlign w:val="subscript"/>
              </w:rPr>
              <w:t xml:space="preserve">   98</w:t>
            </w:r>
          </w:p>
        </w:tc>
        <w:tc>
          <w:tcPr>
            <w:tcW w:w="9288" w:type="dxa"/>
          </w:tcPr>
          <w:p w14:paraId="3862E090" w14:textId="77777777" w:rsidR="003008F8" w:rsidRDefault="00B718F9">
            <w:r>
              <w:t>Don't know</w:t>
            </w:r>
          </w:p>
        </w:tc>
      </w:tr>
      <w:tr w:rsidR="003008F8" w14:paraId="77B584CF" w14:textId="77777777">
        <w:tc>
          <w:tcPr>
            <w:tcW w:w="792" w:type="dxa"/>
          </w:tcPr>
          <w:p w14:paraId="760065ED" w14:textId="77777777" w:rsidR="003008F8" w:rsidRDefault="00B718F9">
            <w:r>
              <w:t>❍</w:t>
            </w:r>
            <w:r>
              <w:rPr>
                <w:sz w:val="20"/>
                <w:vertAlign w:val="subscript"/>
              </w:rPr>
              <w:t xml:space="preserve">   95</w:t>
            </w:r>
          </w:p>
        </w:tc>
        <w:tc>
          <w:tcPr>
            <w:tcW w:w="9288" w:type="dxa"/>
          </w:tcPr>
          <w:p w14:paraId="08531E13" w14:textId="77777777" w:rsidR="003008F8" w:rsidRDefault="00B718F9">
            <w:r>
              <w:t>Not applicable</w:t>
            </w:r>
          </w:p>
        </w:tc>
      </w:tr>
    </w:tbl>
    <w:p w14:paraId="09B4E519" w14:textId="77777777" w:rsidR="003008F8" w:rsidRDefault="003008F8"/>
    <w:p w14:paraId="7BC5B922" w14:textId="77777777" w:rsidR="003008F8" w:rsidRDefault="00B718F9">
      <w:pPr>
        <w:keepNext/>
        <w:spacing w:after="40"/>
      </w:pPr>
      <w:r>
        <w:rPr>
          <w:b/>
        </w:rPr>
        <w:t>Q67</w:t>
      </w:r>
    </w:p>
    <w:p w14:paraId="6B5C515F" w14:textId="77777777" w:rsidR="003008F8" w:rsidRDefault="00B718F9">
      <w:pPr>
        <w:keepNext/>
        <w:spacing w:after="0"/>
      </w:pPr>
      <w:r>
        <w:t>Regarding your business, what are you most proud of?</w:t>
      </w:r>
      <w:r>
        <w:br/>
      </w:r>
    </w:p>
    <w:p w14:paraId="4FAAABD0" w14:textId="77777777" w:rsidR="003008F8" w:rsidRDefault="00B718F9">
      <w:pPr>
        <w:keepNext/>
        <w:spacing w:after="0"/>
      </w:pPr>
      <w:r>
        <w:rPr>
          <w:i/>
          <w:color w:val="A8A8A8"/>
          <w:sz w:val="20"/>
        </w:rPr>
        <w:t>Please do not enter personally identifying information (e.g., name, email address, phone number, mailing address), as anything you enter may be shared with the sponsor of this research.</w:t>
      </w:r>
      <w:r>
        <w:rPr>
          <w:i/>
          <w:color w:val="A8A8A8"/>
          <w:sz w:val="20"/>
        </w:rPr>
        <w:br/>
      </w:r>
    </w:p>
    <w:p w14:paraId="618E1F9B" w14:textId="77777777" w:rsidR="003008F8" w:rsidRDefault="00B718F9">
      <w:pPr>
        <w:keepNext/>
        <w:keepLines/>
        <w:spacing w:after="0"/>
      </w:pPr>
      <w:r>
        <w:t>__________________________________________________</w:t>
      </w:r>
      <w:r>
        <w:br/>
        <w:t>__________________________________________________</w:t>
      </w:r>
      <w:r>
        <w:br/>
        <w:t>__________________________________________________</w:t>
      </w:r>
      <w:r>
        <w:br/>
        <w:t>__________________________________________________</w:t>
      </w:r>
      <w:r>
        <w:br/>
        <w:t>__________________________________________________</w:t>
      </w:r>
    </w:p>
    <w:p w14:paraId="245F5D5E" w14:textId="77777777" w:rsidR="003008F8" w:rsidRDefault="003008F8"/>
    <w:p w14:paraId="798DB3BD" w14:textId="77777777" w:rsidR="003008F8" w:rsidRDefault="00B718F9">
      <w:pPr>
        <w:keepNext/>
        <w:spacing w:after="220"/>
      </w:pPr>
      <w:r>
        <w:rPr>
          <w:b/>
          <w:sz w:val="28"/>
          <w:highlight w:val="lightGray"/>
        </w:rPr>
        <w:t>Page AI</w:t>
      </w:r>
    </w:p>
    <w:p w14:paraId="4C355CA2" w14:textId="77777777" w:rsidR="003008F8" w:rsidRDefault="00B718F9">
      <w:pPr>
        <w:keepNext/>
        <w:spacing w:after="40"/>
      </w:pPr>
      <w:r>
        <w:rPr>
          <w:b/>
        </w:rPr>
        <w:t>Q68</w:t>
      </w:r>
    </w:p>
    <w:p w14:paraId="362FA02C" w14:textId="77777777" w:rsidR="003008F8" w:rsidRDefault="00B718F9">
      <w:pPr>
        <w:keepNext/>
        <w:spacing w:after="0"/>
      </w:pPr>
      <w:r>
        <w:t xml:space="preserve">In the past few months, have you tried using a Generative AI tool (like Claude, Gemini, Airo, ChatGPT, DALL-E, Stable Diffusion, Jasper or Bard)? </w:t>
      </w:r>
      <w:r>
        <w:br/>
      </w:r>
    </w:p>
    <w:p w14:paraId="5C209259" w14:textId="77777777" w:rsidR="003008F8" w:rsidRDefault="00B718F9">
      <w:pPr>
        <w:keepNext/>
        <w:spacing w:after="0"/>
      </w:pPr>
      <w:r>
        <w:rPr>
          <w:i/>
          <w:color w:val="A8A8A8"/>
          <w:sz w:val="20"/>
        </w:rPr>
        <w:t>Select all that apply</w:t>
      </w:r>
      <w:r>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40BC1E24" w14:textId="77777777">
        <w:tc>
          <w:tcPr>
            <w:tcW w:w="792" w:type="dxa"/>
          </w:tcPr>
          <w:p w14:paraId="689B3C6B" w14:textId="77777777" w:rsidR="003008F8" w:rsidRDefault="00B718F9">
            <w:r>
              <w:t>❑</w:t>
            </w:r>
            <w:r>
              <w:rPr>
                <w:sz w:val="20"/>
                <w:vertAlign w:val="subscript"/>
              </w:rPr>
              <w:t xml:space="preserve">   1</w:t>
            </w:r>
          </w:p>
        </w:tc>
        <w:tc>
          <w:tcPr>
            <w:tcW w:w="9288" w:type="dxa"/>
          </w:tcPr>
          <w:p w14:paraId="2669B7C7" w14:textId="77777777" w:rsidR="003008F8" w:rsidRDefault="00B718F9">
            <w:r>
              <w:t>Yes, for fun / out of curiosity</w:t>
            </w:r>
          </w:p>
        </w:tc>
      </w:tr>
      <w:tr w:rsidR="003008F8" w14:paraId="65ACF6EE" w14:textId="77777777">
        <w:tc>
          <w:tcPr>
            <w:tcW w:w="792" w:type="dxa"/>
          </w:tcPr>
          <w:p w14:paraId="0BDD248C" w14:textId="77777777" w:rsidR="003008F8" w:rsidRDefault="00B718F9">
            <w:r>
              <w:t>❑</w:t>
            </w:r>
            <w:r>
              <w:rPr>
                <w:sz w:val="20"/>
                <w:vertAlign w:val="subscript"/>
              </w:rPr>
              <w:t xml:space="preserve">   2</w:t>
            </w:r>
          </w:p>
        </w:tc>
        <w:tc>
          <w:tcPr>
            <w:tcW w:w="9288" w:type="dxa"/>
          </w:tcPr>
          <w:p w14:paraId="3DCFBDB1" w14:textId="77777777" w:rsidR="003008F8" w:rsidRDefault="00B718F9">
            <w:r>
              <w:t>Yes, for personal use</w:t>
            </w:r>
          </w:p>
        </w:tc>
      </w:tr>
      <w:tr w:rsidR="003008F8" w14:paraId="18EE6809" w14:textId="77777777">
        <w:tc>
          <w:tcPr>
            <w:tcW w:w="792" w:type="dxa"/>
          </w:tcPr>
          <w:p w14:paraId="3789FB2D" w14:textId="77777777" w:rsidR="003008F8" w:rsidRDefault="00B718F9">
            <w:r>
              <w:t>❑</w:t>
            </w:r>
            <w:r>
              <w:rPr>
                <w:sz w:val="20"/>
                <w:vertAlign w:val="subscript"/>
              </w:rPr>
              <w:t xml:space="preserve">   3</w:t>
            </w:r>
          </w:p>
        </w:tc>
        <w:tc>
          <w:tcPr>
            <w:tcW w:w="9288" w:type="dxa"/>
          </w:tcPr>
          <w:p w14:paraId="4375CAB5" w14:textId="77777777" w:rsidR="003008F8" w:rsidRDefault="00B718F9">
            <w:r>
              <w:t>Yes, for my business</w:t>
            </w:r>
          </w:p>
        </w:tc>
      </w:tr>
      <w:tr w:rsidR="003008F8" w14:paraId="4C27C73A" w14:textId="77777777">
        <w:tc>
          <w:tcPr>
            <w:tcW w:w="792" w:type="dxa"/>
          </w:tcPr>
          <w:p w14:paraId="0D19D26D" w14:textId="77777777" w:rsidR="003008F8" w:rsidRDefault="00B718F9">
            <w:r>
              <w:t>❑</w:t>
            </w:r>
            <w:r>
              <w:rPr>
                <w:sz w:val="20"/>
                <w:vertAlign w:val="subscript"/>
              </w:rPr>
              <w:t xml:space="preserve">   4</w:t>
            </w:r>
          </w:p>
        </w:tc>
        <w:tc>
          <w:tcPr>
            <w:tcW w:w="9288" w:type="dxa"/>
          </w:tcPr>
          <w:p w14:paraId="32AA5912" w14:textId="77777777" w:rsidR="003008F8" w:rsidRDefault="00B718F9">
            <w:r>
              <w:t>No</w:t>
            </w:r>
            <w:r>
              <w:rPr>
                <w:i/>
                <w:color w:val="A8A8A8"/>
                <w:sz w:val="20"/>
              </w:rPr>
              <w:tab/>
              <w:t>(Exclusive)</w:t>
            </w:r>
          </w:p>
        </w:tc>
      </w:tr>
    </w:tbl>
    <w:p w14:paraId="2D12E50C" w14:textId="77777777" w:rsidR="003008F8" w:rsidRDefault="003008F8"/>
    <w:p w14:paraId="48E9C331" w14:textId="77777777" w:rsidR="003008F8" w:rsidRDefault="00B718F9">
      <w:pPr>
        <w:keepNext/>
        <w:spacing w:after="40"/>
      </w:pPr>
      <w:r>
        <w:rPr>
          <w:b/>
        </w:rPr>
        <w:t>Q69</w:t>
      </w:r>
      <w:r>
        <w:rPr>
          <w:i/>
          <w:sz w:val="20"/>
        </w:rPr>
        <w:tab/>
        <w:t>Show if used genAI for business (Q68_3 = 1)</w:t>
      </w:r>
    </w:p>
    <w:p w14:paraId="4AF213BB" w14:textId="77777777" w:rsidR="003008F8" w:rsidRDefault="00B718F9">
      <w:pPr>
        <w:keepNext/>
        <w:spacing w:after="0"/>
      </w:pPr>
      <w:r>
        <w:t xml:space="preserve">What business tasks did you do with the Generative AI tools you tried? </w:t>
      </w:r>
      <w:r>
        <w:br/>
      </w:r>
    </w:p>
    <w:p w14:paraId="43EBBA1C" w14:textId="77777777" w:rsidR="003008F8" w:rsidRDefault="00B718F9">
      <w:pPr>
        <w:keepNext/>
        <w:spacing w:after="0"/>
      </w:pPr>
      <w:r>
        <w:rPr>
          <w:i/>
          <w:color w:val="A8A8A8"/>
          <w:sz w:val="20"/>
        </w:rPr>
        <w:t>Select all that apply</w:t>
      </w:r>
      <w:r>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4CE3DB33" w14:textId="77777777">
        <w:tc>
          <w:tcPr>
            <w:tcW w:w="792" w:type="dxa"/>
          </w:tcPr>
          <w:p w14:paraId="454FA175" w14:textId="77777777" w:rsidR="003008F8" w:rsidRDefault="00B718F9">
            <w:r>
              <w:t>❑</w:t>
            </w:r>
            <w:r>
              <w:rPr>
                <w:sz w:val="20"/>
                <w:vertAlign w:val="subscript"/>
              </w:rPr>
              <w:t xml:space="preserve">   1</w:t>
            </w:r>
          </w:p>
        </w:tc>
        <w:tc>
          <w:tcPr>
            <w:tcW w:w="9288" w:type="dxa"/>
          </w:tcPr>
          <w:p w14:paraId="1AF1E4D1" w14:textId="77777777" w:rsidR="003008F8" w:rsidRDefault="00B718F9">
            <w:r>
              <w:t>Customer Service (Use of chatbots, creating first drafts, forecasting needs, etc.) *</w:t>
            </w:r>
          </w:p>
        </w:tc>
      </w:tr>
      <w:tr w:rsidR="003008F8" w14:paraId="2B85777B" w14:textId="77777777">
        <w:tc>
          <w:tcPr>
            <w:tcW w:w="792" w:type="dxa"/>
          </w:tcPr>
          <w:p w14:paraId="5C5D12FC" w14:textId="77777777" w:rsidR="003008F8" w:rsidRDefault="00B718F9">
            <w:r>
              <w:t>❑</w:t>
            </w:r>
            <w:r>
              <w:rPr>
                <w:sz w:val="20"/>
                <w:vertAlign w:val="subscript"/>
              </w:rPr>
              <w:t xml:space="preserve">   2</w:t>
            </w:r>
          </w:p>
        </w:tc>
        <w:tc>
          <w:tcPr>
            <w:tcW w:w="9288" w:type="dxa"/>
          </w:tcPr>
          <w:p w14:paraId="79AE371E" w14:textId="77777777" w:rsidR="003008F8" w:rsidRDefault="00B718F9">
            <w:r>
              <w:t>Marketing (Ad creation, personalization by customer, automation of campaigns, etc.) *</w:t>
            </w:r>
          </w:p>
        </w:tc>
      </w:tr>
      <w:tr w:rsidR="003008F8" w14:paraId="5F2BF702" w14:textId="77777777">
        <w:tc>
          <w:tcPr>
            <w:tcW w:w="792" w:type="dxa"/>
          </w:tcPr>
          <w:p w14:paraId="3A456DA5" w14:textId="77777777" w:rsidR="003008F8" w:rsidRDefault="00B718F9">
            <w:r>
              <w:t>❑</w:t>
            </w:r>
            <w:r>
              <w:rPr>
                <w:sz w:val="20"/>
                <w:vertAlign w:val="subscript"/>
              </w:rPr>
              <w:t xml:space="preserve">   3</w:t>
            </w:r>
          </w:p>
        </w:tc>
        <w:tc>
          <w:tcPr>
            <w:tcW w:w="9288" w:type="dxa"/>
          </w:tcPr>
          <w:p w14:paraId="148C231E" w14:textId="77777777" w:rsidR="003008F8" w:rsidRDefault="00B718F9">
            <w:r>
              <w:t>Content Creation (Create first drafts of text for social media posts, video/graphics, etc.) *</w:t>
            </w:r>
          </w:p>
        </w:tc>
      </w:tr>
      <w:tr w:rsidR="003008F8" w14:paraId="32BCCF61" w14:textId="77777777">
        <w:tc>
          <w:tcPr>
            <w:tcW w:w="792" w:type="dxa"/>
          </w:tcPr>
          <w:p w14:paraId="34B00203" w14:textId="77777777" w:rsidR="003008F8" w:rsidRDefault="00B718F9">
            <w:r>
              <w:t>❑</w:t>
            </w:r>
            <w:r>
              <w:rPr>
                <w:sz w:val="20"/>
                <w:vertAlign w:val="subscript"/>
              </w:rPr>
              <w:t xml:space="preserve">   4</w:t>
            </w:r>
          </w:p>
        </w:tc>
        <w:tc>
          <w:tcPr>
            <w:tcW w:w="9288" w:type="dxa"/>
          </w:tcPr>
          <w:p w14:paraId="5F49F159" w14:textId="77777777" w:rsidR="003008F8" w:rsidRDefault="00B718F9">
            <w:r>
              <w:t>Boosting Sales (Identify and overcome objections, how to build trust and rapport, etc.) *</w:t>
            </w:r>
          </w:p>
        </w:tc>
      </w:tr>
      <w:tr w:rsidR="003008F8" w14:paraId="645B6EBB" w14:textId="77777777">
        <w:tc>
          <w:tcPr>
            <w:tcW w:w="792" w:type="dxa"/>
          </w:tcPr>
          <w:p w14:paraId="106C933C" w14:textId="77777777" w:rsidR="003008F8" w:rsidRDefault="00B718F9">
            <w:r>
              <w:t>❑</w:t>
            </w:r>
            <w:r>
              <w:rPr>
                <w:sz w:val="20"/>
                <w:vertAlign w:val="subscript"/>
              </w:rPr>
              <w:t xml:space="preserve">   5</w:t>
            </w:r>
          </w:p>
        </w:tc>
        <w:tc>
          <w:tcPr>
            <w:tcW w:w="9288" w:type="dxa"/>
          </w:tcPr>
          <w:p w14:paraId="305913DA" w14:textId="77777777" w:rsidR="003008F8" w:rsidRDefault="00B718F9">
            <w:r>
              <w:t>Business Advice (Strategy recommendations, technical help such as coding, etc.) *</w:t>
            </w:r>
          </w:p>
        </w:tc>
      </w:tr>
      <w:tr w:rsidR="003008F8" w14:paraId="2683A714" w14:textId="77777777">
        <w:tc>
          <w:tcPr>
            <w:tcW w:w="792" w:type="dxa"/>
          </w:tcPr>
          <w:p w14:paraId="22B3E24A" w14:textId="77777777" w:rsidR="003008F8" w:rsidRDefault="00B718F9">
            <w:r>
              <w:t>❑</w:t>
            </w:r>
            <w:r>
              <w:rPr>
                <w:sz w:val="20"/>
                <w:vertAlign w:val="subscript"/>
              </w:rPr>
              <w:t xml:space="preserve">   7</w:t>
            </w:r>
          </w:p>
        </w:tc>
        <w:tc>
          <w:tcPr>
            <w:tcW w:w="9288" w:type="dxa"/>
          </w:tcPr>
          <w:p w14:paraId="69FCE900" w14:textId="77777777" w:rsidR="003008F8" w:rsidRDefault="00B718F9">
            <w:r>
              <w:t>Operations (production, invoices, payroll, budgeting, analysis, etc.)  *</w:t>
            </w:r>
          </w:p>
        </w:tc>
      </w:tr>
      <w:tr w:rsidR="003008F8" w14:paraId="5C1FEAAF" w14:textId="77777777">
        <w:tc>
          <w:tcPr>
            <w:tcW w:w="792" w:type="dxa"/>
          </w:tcPr>
          <w:p w14:paraId="23AD6A55" w14:textId="77777777" w:rsidR="003008F8" w:rsidRDefault="00B718F9">
            <w:r>
              <w:t>❑</w:t>
            </w:r>
            <w:r>
              <w:rPr>
                <w:sz w:val="20"/>
                <w:vertAlign w:val="subscript"/>
              </w:rPr>
              <w:t xml:space="preserve">   6</w:t>
            </w:r>
          </w:p>
        </w:tc>
        <w:tc>
          <w:tcPr>
            <w:tcW w:w="9288" w:type="dxa"/>
          </w:tcPr>
          <w:p w14:paraId="4ED4FDF8" w14:textId="77777777" w:rsidR="003008F8" w:rsidRDefault="00B718F9">
            <w:r>
              <w:t>Other (specify): __________________________________________________</w:t>
            </w:r>
          </w:p>
        </w:tc>
      </w:tr>
    </w:tbl>
    <w:p w14:paraId="4F7B2260" w14:textId="77777777" w:rsidR="003008F8" w:rsidRDefault="00B718F9">
      <w:pPr>
        <w:spacing w:after="0"/>
      </w:pPr>
      <w:r>
        <w:rPr>
          <w:i/>
          <w:color w:val="A8A8A8"/>
          <w:sz w:val="20"/>
        </w:rPr>
        <w:t>Levels marked with * are randomized</w:t>
      </w:r>
    </w:p>
    <w:p w14:paraId="41E29ECE" w14:textId="77777777" w:rsidR="003008F8" w:rsidRDefault="003008F8"/>
    <w:p w14:paraId="2DF32E30" w14:textId="77777777" w:rsidR="003008F8" w:rsidRDefault="00B718F9">
      <w:pPr>
        <w:keepNext/>
        <w:spacing w:after="40"/>
      </w:pPr>
      <w:r>
        <w:rPr>
          <w:b/>
        </w:rPr>
        <w:t>Q70</w:t>
      </w:r>
    </w:p>
    <w:p w14:paraId="653FA9BF" w14:textId="77777777" w:rsidR="003008F8" w:rsidRDefault="00B718F9">
      <w:pPr>
        <w:keepNext/>
        <w:spacing w:after="0"/>
      </w:pPr>
      <w:r>
        <w:t xml:space="preserve">On a scale of 1-7, how confident are you as </w:t>
      </w:r>
      <w:r>
        <w:rPr>
          <w:u w:val="single"/>
        </w:rPr>
        <w:t>a user of</w:t>
      </w:r>
      <w:r>
        <w:t xml:space="preserve"> AI for your business?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35561A52" w14:textId="77777777">
        <w:tc>
          <w:tcPr>
            <w:tcW w:w="792" w:type="dxa"/>
          </w:tcPr>
          <w:p w14:paraId="565FFB12" w14:textId="77777777" w:rsidR="003008F8" w:rsidRDefault="00B718F9">
            <w:r>
              <w:t>❍</w:t>
            </w:r>
            <w:r>
              <w:rPr>
                <w:sz w:val="20"/>
                <w:vertAlign w:val="subscript"/>
              </w:rPr>
              <w:t xml:space="preserve">   1</w:t>
            </w:r>
          </w:p>
        </w:tc>
        <w:tc>
          <w:tcPr>
            <w:tcW w:w="9288" w:type="dxa"/>
          </w:tcPr>
          <w:p w14:paraId="3B2FD6F4" w14:textId="77777777" w:rsidR="003008F8" w:rsidRDefault="00B718F9">
            <w:r>
              <w:t>1 – Not very confident user</w:t>
            </w:r>
          </w:p>
        </w:tc>
      </w:tr>
      <w:tr w:rsidR="003008F8" w14:paraId="6285E7AE" w14:textId="77777777">
        <w:tc>
          <w:tcPr>
            <w:tcW w:w="792" w:type="dxa"/>
          </w:tcPr>
          <w:p w14:paraId="433C80CC" w14:textId="77777777" w:rsidR="003008F8" w:rsidRDefault="00B718F9">
            <w:r>
              <w:t>❍</w:t>
            </w:r>
            <w:r>
              <w:rPr>
                <w:sz w:val="20"/>
                <w:vertAlign w:val="subscript"/>
              </w:rPr>
              <w:t xml:space="preserve">   2</w:t>
            </w:r>
          </w:p>
        </w:tc>
        <w:tc>
          <w:tcPr>
            <w:tcW w:w="9288" w:type="dxa"/>
          </w:tcPr>
          <w:p w14:paraId="0325F71E" w14:textId="77777777" w:rsidR="003008F8" w:rsidRDefault="00B718F9">
            <w:r>
              <w:t>2</w:t>
            </w:r>
          </w:p>
        </w:tc>
      </w:tr>
      <w:tr w:rsidR="003008F8" w14:paraId="1328875D" w14:textId="77777777">
        <w:tc>
          <w:tcPr>
            <w:tcW w:w="792" w:type="dxa"/>
          </w:tcPr>
          <w:p w14:paraId="4615D761" w14:textId="77777777" w:rsidR="003008F8" w:rsidRDefault="00B718F9">
            <w:r>
              <w:t>❍</w:t>
            </w:r>
            <w:r>
              <w:rPr>
                <w:sz w:val="20"/>
                <w:vertAlign w:val="subscript"/>
              </w:rPr>
              <w:t xml:space="preserve">   3</w:t>
            </w:r>
          </w:p>
        </w:tc>
        <w:tc>
          <w:tcPr>
            <w:tcW w:w="9288" w:type="dxa"/>
          </w:tcPr>
          <w:p w14:paraId="4EF47490" w14:textId="77777777" w:rsidR="003008F8" w:rsidRDefault="00B718F9">
            <w:r>
              <w:t>3</w:t>
            </w:r>
          </w:p>
        </w:tc>
      </w:tr>
      <w:tr w:rsidR="003008F8" w14:paraId="575E712A" w14:textId="77777777">
        <w:tc>
          <w:tcPr>
            <w:tcW w:w="792" w:type="dxa"/>
          </w:tcPr>
          <w:p w14:paraId="14DDC677" w14:textId="77777777" w:rsidR="003008F8" w:rsidRDefault="00B718F9">
            <w:r>
              <w:t>❍</w:t>
            </w:r>
            <w:r>
              <w:rPr>
                <w:sz w:val="20"/>
                <w:vertAlign w:val="subscript"/>
              </w:rPr>
              <w:t xml:space="preserve">   4</w:t>
            </w:r>
          </w:p>
        </w:tc>
        <w:tc>
          <w:tcPr>
            <w:tcW w:w="9288" w:type="dxa"/>
          </w:tcPr>
          <w:p w14:paraId="1B13883E" w14:textId="77777777" w:rsidR="003008F8" w:rsidRDefault="00B718F9">
            <w:r>
              <w:t>4 – Neutral</w:t>
            </w:r>
          </w:p>
        </w:tc>
      </w:tr>
      <w:tr w:rsidR="003008F8" w14:paraId="481FE7D0" w14:textId="77777777">
        <w:tc>
          <w:tcPr>
            <w:tcW w:w="792" w:type="dxa"/>
          </w:tcPr>
          <w:p w14:paraId="5D282C67" w14:textId="77777777" w:rsidR="003008F8" w:rsidRDefault="00B718F9">
            <w:r>
              <w:t>❍</w:t>
            </w:r>
            <w:r>
              <w:rPr>
                <w:sz w:val="20"/>
                <w:vertAlign w:val="subscript"/>
              </w:rPr>
              <w:t xml:space="preserve">   5</w:t>
            </w:r>
          </w:p>
        </w:tc>
        <w:tc>
          <w:tcPr>
            <w:tcW w:w="9288" w:type="dxa"/>
          </w:tcPr>
          <w:p w14:paraId="693C4495" w14:textId="77777777" w:rsidR="003008F8" w:rsidRDefault="00B718F9">
            <w:r>
              <w:t>5</w:t>
            </w:r>
          </w:p>
        </w:tc>
      </w:tr>
      <w:tr w:rsidR="003008F8" w14:paraId="07FED543" w14:textId="77777777">
        <w:tc>
          <w:tcPr>
            <w:tcW w:w="792" w:type="dxa"/>
          </w:tcPr>
          <w:p w14:paraId="0B0CEEAF" w14:textId="77777777" w:rsidR="003008F8" w:rsidRDefault="00B718F9">
            <w:r>
              <w:t>❍</w:t>
            </w:r>
            <w:r>
              <w:rPr>
                <w:sz w:val="20"/>
                <w:vertAlign w:val="subscript"/>
              </w:rPr>
              <w:t xml:space="preserve">   6</w:t>
            </w:r>
          </w:p>
        </w:tc>
        <w:tc>
          <w:tcPr>
            <w:tcW w:w="9288" w:type="dxa"/>
          </w:tcPr>
          <w:p w14:paraId="0A2D5411" w14:textId="77777777" w:rsidR="003008F8" w:rsidRDefault="00B718F9">
            <w:r>
              <w:t>6</w:t>
            </w:r>
          </w:p>
        </w:tc>
      </w:tr>
      <w:tr w:rsidR="003008F8" w14:paraId="24B42584" w14:textId="77777777">
        <w:tc>
          <w:tcPr>
            <w:tcW w:w="792" w:type="dxa"/>
          </w:tcPr>
          <w:p w14:paraId="564830F2" w14:textId="77777777" w:rsidR="003008F8" w:rsidRDefault="00B718F9">
            <w:r>
              <w:t>❍</w:t>
            </w:r>
            <w:r>
              <w:rPr>
                <w:sz w:val="20"/>
                <w:vertAlign w:val="subscript"/>
              </w:rPr>
              <w:t xml:space="preserve">   7</w:t>
            </w:r>
          </w:p>
        </w:tc>
        <w:tc>
          <w:tcPr>
            <w:tcW w:w="9288" w:type="dxa"/>
          </w:tcPr>
          <w:p w14:paraId="2A8AAA4D" w14:textId="77777777" w:rsidR="003008F8" w:rsidRDefault="00B718F9">
            <w:r>
              <w:t>7 – Very confident user</w:t>
            </w:r>
          </w:p>
        </w:tc>
      </w:tr>
      <w:tr w:rsidR="003008F8" w14:paraId="287B37DA" w14:textId="77777777">
        <w:tc>
          <w:tcPr>
            <w:tcW w:w="792" w:type="dxa"/>
          </w:tcPr>
          <w:p w14:paraId="2E0FEEC1" w14:textId="77777777" w:rsidR="003008F8" w:rsidRDefault="00B718F9">
            <w:r>
              <w:t>❍</w:t>
            </w:r>
            <w:r>
              <w:rPr>
                <w:sz w:val="20"/>
                <w:vertAlign w:val="subscript"/>
              </w:rPr>
              <w:t xml:space="preserve">   98</w:t>
            </w:r>
          </w:p>
        </w:tc>
        <w:tc>
          <w:tcPr>
            <w:tcW w:w="9288" w:type="dxa"/>
          </w:tcPr>
          <w:p w14:paraId="344725A0" w14:textId="77777777" w:rsidR="003008F8" w:rsidRDefault="00B718F9">
            <w:r>
              <w:t>Don't know</w:t>
            </w:r>
          </w:p>
        </w:tc>
      </w:tr>
      <w:tr w:rsidR="003008F8" w14:paraId="18E0B8F1" w14:textId="77777777">
        <w:tc>
          <w:tcPr>
            <w:tcW w:w="792" w:type="dxa"/>
          </w:tcPr>
          <w:p w14:paraId="1A1A8009" w14:textId="77777777" w:rsidR="003008F8" w:rsidRDefault="00B718F9">
            <w:r>
              <w:t>❍</w:t>
            </w:r>
            <w:r>
              <w:rPr>
                <w:sz w:val="20"/>
                <w:vertAlign w:val="subscript"/>
              </w:rPr>
              <w:t xml:space="preserve">   99</w:t>
            </w:r>
          </w:p>
        </w:tc>
        <w:tc>
          <w:tcPr>
            <w:tcW w:w="9288" w:type="dxa"/>
          </w:tcPr>
          <w:p w14:paraId="05AEAAF2" w14:textId="77777777" w:rsidR="003008F8" w:rsidRDefault="00B718F9">
            <w:r>
              <w:t>Prefer not to answer</w:t>
            </w:r>
          </w:p>
        </w:tc>
      </w:tr>
    </w:tbl>
    <w:p w14:paraId="0023C3C8" w14:textId="77777777" w:rsidR="003008F8" w:rsidRDefault="003008F8"/>
    <w:p w14:paraId="771A750B" w14:textId="77777777" w:rsidR="003008F8" w:rsidRDefault="00B718F9">
      <w:pPr>
        <w:keepNext/>
        <w:spacing w:after="40"/>
      </w:pPr>
      <w:r>
        <w:rPr>
          <w:b/>
        </w:rPr>
        <w:t>Q71</w:t>
      </w:r>
      <w:r>
        <w:rPr>
          <w:i/>
          <w:sz w:val="20"/>
        </w:rPr>
        <w:tab/>
        <w:t>Show if used genAI for business (Q68_3 = 1)</w:t>
      </w:r>
    </w:p>
    <w:p w14:paraId="4D091956" w14:textId="77777777" w:rsidR="003008F8" w:rsidRDefault="00B718F9">
      <w:pPr>
        <w:keepNext/>
        <w:spacing w:after="0"/>
      </w:pPr>
      <w:r>
        <w:t xml:space="preserve">Have you experienced any impact from AI on your business?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03AD4D19" w14:textId="77777777">
        <w:tc>
          <w:tcPr>
            <w:tcW w:w="792" w:type="dxa"/>
          </w:tcPr>
          <w:p w14:paraId="711DE782" w14:textId="77777777" w:rsidR="003008F8" w:rsidRDefault="00B718F9">
            <w:r>
              <w:t>❍</w:t>
            </w:r>
            <w:r>
              <w:rPr>
                <w:sz w:val="20"/>
                <w:vertAlign w:val="subscript"/>
              </w:rPr>
              <w:t xml:space="preserve">   1</w:t>
            </w:r>
          </w:p>
        </w:tc>
        <w:tc>
          <w:tcPr>
            <w:tcW w:w="9288" w:type="dxa"/>
          </w:tcPr>
          <w:p w14:paraId="23475C51" w14:textId="77777777" w:rsidR="003008F8" w:rsidRDefault="00B718F9">
            <w:r>
              <w:t>Yes, I’ve experienced a positive impact from AI on my business</w:t>
            </w:r>
          </w:p>
        </w:tc>
      </w:tr>
      <w:tr w:rsidR="003008F8" w14:paraId="7DC39DAF" w14:textId="77777777">
        <w:tc>
          <w:tcPr>
            <w:tcW w:w="792" w:type="dxa"/>
          </w:tcPr>
          <w:p w14:paraId="2A735801" w14:textId="77777777" w:rsidR="003008F8" w:rsidRDefault="00B718F9">
            <w:r>
              <w:t>❍</w:t>
            </w:r>
            <w:r>
              <w:rPr>
                <w:sz w:val="20"/>
                <w:vertAlign w:val="subscript"/>
              </w:rPr>
              <w:t xml:space="preserve">   2</w:t>
            </w:r>
          </w:p>
        </w:tc>
        <w:tc>
          <w:tcPr>
            <w:tcW w:w="9288" w:type="dxa"/>
          </w:tcPr>
          <w:p w14:paraId="2603E061" w14:textId="77777777" w:rsidR="003008F8" w:rsidRDefault="00B718F9">
            <w:r>
              <w:t>Yes, I’ve experienced a negative impact from AI on my business</w:t>
            </w:r>
          </w:p>
        </w:tc>
      </w:tr>
      <w:tr w:rsidR="003008F8" w14:paraId="072635AF" w14:textId="77777777">
        <w:tc>
          <w:tcPr>
            <w:tcW w:w="792" w:type="dxa"/>
          </w:tcPr>
          <w:p w14:paraId="54854878" w14:textId="77777777" w:rsidR="003008F8" w:rsidRDefault="00B718F9">
            <w:r>
              <w:t>❍</w:t>
            </w:r>
            <w:r>
              <w:rPr>
                <w:sz w:val="20"/>
                <w:vertAlign w:val="subscript"/>
              </w:rPr>
              <w:t xml:space="preserve">   3</w:t>
            </w:r>
          </w:p>
        </w:tc>
        <w:tc>
          <w:tcPr>
            <w:tcW w:w="9288" w:type="dxa"/>
          </w:tcPr>
          <w:p w14:paraId="183A1437" w14:textId="77777777" w:rsidR="003008F8" w:rsidRDefault="00B718F9">
            <w:r>
              <w:t>No, I haven’t experienced any impact from AI on my business</w:t>
            </w:r>
          </w:p>
        </w:tc>
      </w:tr>
      <w:tr w:rsidR="003008F8" w14:paraId="69039F7E" w14:textId="77777777">
        <w:tc>
          <w:tcPr>
            <w:tcW w:w="792" w:type="dxa"/>
          </w:tcPr>
          <w:p w14:paraId="5FE63AC9" w14:textId="77777777" w:rsidR="003008F8" w:rsidRDefault="00B718F9">
            <w:r>
              <w:t>❍</w:t>
            </w:r>
            <w:r>
              <w:rPr>
                <w:sz w:val="20"/>
                <w:vertAlign w:val="subscript"/>
              </w:rPr>
              <w:t xml:space="preserve">   98</w:t>
            </w:r>
          </w:p>
        </w:tc>
        <w:tc>
          <w:tcPr>
            <w:tcW w:w="9288" w:type="dxa"/>
          </w:tcPr>
          <w:p w14:paraId="1E6A2469" w14:textId="77777777" w:rsidR="003008F8" w:rsidRDefault="00B718F9">
            <w:r>
              <w:t>Don’t know</w:t>
            </w:r>
          </w:p>
        </w:tc>
      </w:tr>
      <w:tr w:rsidR="003008F8" w14:paraId="5D049122" w14:textId="77777777">
        <w:tc>
          <w:tcPr>
            <w:tcW w:w="792" w:type="dxa"/>
          </w:tcPr>
          <w:p w14:paraId="4B0A8C53" w14:textId="77777777" w:rsidR="003008F8" w:rsidRDefault="00B718F9">
            <w:r>
              <w:t>❍</w:t>
            </w:r>
            <w:r>
              <w:rPr>
                <w:sz w:val="20"/>
                <w:vertAlign w:val="subscript"/>
              </w:rPr>
              <w:t xml:space="preserve">   99</w:t>
            </w:r>
          </w:p>
        </w:tc>
        <w:tc>
          <w:tcPr>
            <w:tcW w:w="9288" w:type="dxa"/>
          </w:tcPr>
          <w:p w14:paraId="6EB6270A" w14:textId="77777777" w:rsidR="003008F8" w:rsidRDefault="00B718F9">
            <w:r>
              <w:t>Prefer not to answer</w:t>
            </w:r>
          </w:p>
        </w:tc>
      </w:tr>
    </w:tbl>
    <w:p w14:paraId="1340B1C7" w14:textId="77777777" w:rsidR="003008F8" w:rsidRDefault="003008F8"/>
    <w:p w14:paraId="33F0CC67" w14:textId="77777777" w:rsidR="003008F8" w:rsidRDefault="00B718F9">
      <w:pPr>
        <w:keepNext/>
        <w:spacing w:after="40"/>
      </w:pPr>
      <w:r>
        <w:rPr>
          <w:b/>
        </w:rPr>
        <w:t>Q72</w:t>
      </w:r>
    </w:p>
    <w:p w14:paraId="37DE4C3B" w14:textId="77777777" w:rsidR="003008F8" w:rsidRDefault="00B718F9">
      <w:pPr>
        <w:keepNext/>
        <w:spacing w:after="0"/>
      </w:pPr>
      <w:r>
        <w:t xml:space="preserve">Do you personally know other small business owners that are using AI?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6C76222A" w14:textId="77777777">
        <w:tc>
          <w:tcPr>
            <w:tcW w:w="792" w:type="dxa"/>
          </w:tcPr>
          <w:p w14:paraId="661F51D7" w14:textId="77777777" w:rsidR="003008F8" w:rsidRDefault="00B718F9">
            <w:r>
              <w:t>❍</w:t>
            </w:r>
            <w:r>
              <w:rPr>
                <w:sz w:val="20"/>
                <w:vertAlign w:val="subscript"/>
              </w:rPr>
              <w:t xml:space="preserve">   1</w:t>
            </w:r>
          </w:p>
        </w:tc>
        <w:tc>
          <w:tcPr>
            <w:tcW w:w="9288" w:type="dxa"/>
          </w:tcPr>
          <w:p w14:paraId="5A93A036" w14:textId="77777777" w:rsidR="003008F8" w:rsidRDefault="00B718F9">
            <w:r>
              <w:t>Yes, a minority</w:t>
            </w:r>
          </w:p>
        </w:tc>
      </w:tr>
      <w:tr w:rsidR="003008F8" w14:paraId="710AB7F8" w14:textId="77777777">
        <w:tc>
          <w:tcPr>
            <w:tcW w:w="792" w:type="dxa"/>
          </w:tcPr>
          <w:p w14:paraId="0B098A57" w14:textId="77777777" w:rsidR="003008F8" w:rsidRDefault="00B718F9">
            <w:r>
              <w:t>❍</w:t>
            </w:r>
            <w:r>
              <w:rPr>
                <w:sz w:val="20"/>
                <w:vertAlign w:val="subscript"/>
              </w:rPr>
              <w:t xml:space="preserve">   2</w:t>
            </w:r>
          </w:p>
        </w:tc>
        <w:tc>
          <w:tcPr>
            <w:tcW w:w="9288" w:type="dxa"/>
          </w:tcPr>
          <w:p w14:paraId="080CE06F" w14:textId="77777777" w:rsidR="003008F8" w:rsidRDefault="00B718F9">
            <w:r>
              <w:t>Yes, a majority</w:t>
            </w:r>
          </w:p>
        </w:tc>
      </w:tr>
      <w:tr w:rsidR="003008F8" w14:paraId="3D09E65B" w14:textId="77777777">
        <w:tc>
          <w:tcPr>
            <w:tcW w:w="792" w:type="dxa"/>
          </w:tcPr>
          <w:p w14:paraId="4340A765" w14:textId="77777777" w:rsidR="003008F8" w:rsidRDefault="00B718F9">
            <w:r>
              <w:t>❍</w:t>
            </w:r>
            <w:r>
              <w:rPr>
                <w:sz w:val="20"/>
                <w:vertAlign w:val="subscript"/>
              </w:rPr>
              <w:t xml:space="preserve">   3</w:t>
            </w:r>
          </w:p>
        </w:tc>
        <w:tc>
          <w:tcPr>
            <w:tcW w:w="9288" w:type="dxa"/>
          </w:tcPr>
          <w:p w14:paraId="2262A2BD" w14:textId="77777777" w:rsidR="003008F8" w:rsidRDefault="00B718F9">
            <w:r>
              <w:t>No</w:t>
            </w:r>
          </w:p>
        </w:tc>
      </w:tr>
      <w:tr w:rsidR="003008F8" w14:paraId="3110F51D" w14:textId="77777777">
        <w:tc>
          <w:tcPr>
            <w:tcW w:w="792" w:type="dxa"/>
          </w:tcPr>
          <w:p w14:paraId="3FD705A7" w14:textId="77777777" w:rsidR="003008F8" w:rsidRDefault="00B718F9">
            <w:r>
              <w:t>❍</w:t>
            </w:r>
            <w:r>
              <w:rPr>
                <w:sz w:val="20"/>
                <w:vertAlign w:val="subscript"/>
              </w:rPr>
              <w:t xml:space="preserve">   98</w:t>
            </w:r>
          </w:p>
        </w:tc>
        <w:tc>
          <w:tcPr>
            <w:tcW w:w="9288" w:type="dxa"/>
          </w:tcPr>
          <w:p w14:paraId="3700B448" w14:textId="77777777" w:rsidR="003008F8" w:rsidRDefault="00B718F9">
            <w:r>
              <w:t>Don't know</w:t>
            </w:r>
          </w:p>
        </w:tc>
      </w:tr>
      <w:tr w:rsidR="003008F8" w14:paraId="65CFA88E" w14:textId="77777777">
        <w:tc>
          <w:tcPr>
            <w:tcW w:w="792" w:type="dxa"/>
          </w:tcPr>
          <w:p w14:paraId="729833E5" w14:textId="77777777" w:rsidR="003008F8" w:rsidRDefault="00B718F9">
            <w:r>
              <w:t>❍</w:t>
            </w:r>
            <w:r>
              <w:rPr>
                <w:sz w:val="20"/>
                <w:vertAlign w:val="subscript"/>
              </w:rPr>
              <w:t xml:space="preserve">   99</w:t>
            </w:r>
          </w:p>
        </w:tc>
        <w:tc>
          <w:tcPr>
            <w:tcW w:w="9288" w:type="dxa"/>
          </w:tcPr>
          <w:p w14:paraId="540BDAA4" w14:textId="77777777" w:rsidR="003008F8" w:rsidRDefault="00B718F9">
            <w:r>
              <w:t>Prefer not to answer</w:t>
            </w:r>
          </w:p>
        </w:tc>
      </w:tr>
    </w:tbl>
    <w:p w14:paraId="6A824DC3" w14:textId="77777777" w:rsidR="003008F8" w:rsidRDefault="003008F8"/>
    <w:p w14:paraId="23EE2D8C" w14:textId="77777777" w:rsidR="003008F8" w:rsidRDefault="00B718F9">
      <w:pPr>
        <w:keepNext/>
        <w:spacing w:after="40"/>
      </w:pPr>
      <w:r>
        <w:rPr>
          <w:b/>
        </w:rPr>
        <w:t>Q73</w:t>
      </w:r>
    </w:p>
    <w:p w14:paraId="0356296E" w14:textId="77777777" w:rsidR="003008F8" w:rsidRDefault="00B718F9">
      <w:pPr>
        <w:keepNext/>
        <w:spacing w:after="0"/>
      </w:pPr>
      <w:r>
        <w:t>Do you agree or disagree with the following statement?</w:t>
      </w:r>
      <w:r>
        <w:br/>
      </w:r>
      <w:r>
        <w:rPr>
          <w:b/>
          <w:i/>
        </w:rPr>
        <w:t>“AI will help my small business compete with large businesses in the same industry over the next 12 months”</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0D1B1C8B" w14:textId="77777777">
        <w:tc>
          <w:tcPr>
            <w:tcW w:w="792" w:type="dxa"/>
          </w:tcPr>
          <w:p w14:paraId="1B802513" w14:textId="77777777" w:rsidR="003008F8" w:rsidRDefault="00B718F9">
            <w:r>
              <w:t>❍</w:t>
            </w:r>
            <w:r>
              <w:rPr>
                <w:sz w:val="20"/>
                <w:vertAlign w:val="subscript"/>
              </w:rPr>
              <w:t xml:space="preserve">   1</w:t>
            </w:r>
          </w:p>
        </w:tc>
        <w:tc>
          <w:tcPr>
            <w:tcW w:w="9288" w:type="dxa"/>
          </w:tcPr>
          <w:p w14:paraId="1E1B01A7" w14:textId="77777777" w:rsidR="003008F8" w:rsidRDefault="00B718F9">
            <w:r>
              <w:t>Completely Agree</w:t>
            </w:r>
          </w:p>
        </w:tc>
      </w:tr>
      <w:tr w:rsidR="003008F8" w14:paraId="7EBF25EB" w14:textId="77777777">
        <w:tc>
          <w:tcPr>
            <w:tcW w:w="792" w:type="dxa"/>
          </w:tcPr>
          <w:p w14:paraId="6422AECD" w14:textId="77777777" w:rsidR="003008F8" w:rsidRDefault="00B718F9">
            <w:r>
              <w:t>❍</w:t>
            </w:r>
            <w:r>
              <w:rPr>
                <w:sz w:val="20"/>
                <w:vertAlign w:val="subscript"/>
              </w:rPr>
              <w:t xml:space="preserve">   2</w:t>
            </w:r>
          </w:p>
        </w:tc>
        <w:tc>
          <w:tcPr>
            <w:tcW w:w="9288" w:type="dxa"/>
          </w:tcPr>
          <w:p w14:paraId="2198D20E" w14:textId="77777777" w:rsidR="003008F8" w:rsidRDefault="00B718F9">
            <w:r>
              <w:t>Somewhat Agree</w:t>
            </w:r>
          </w:p>
        </w:tc>
      </w:tr>
      <w:tr w:rsidR="003008F8" w14:paraId="165845DA" w14:textId="77777777">
        <w:tc>
          <w:tcPr>
            <w:tcW w:w="792" w:type="dxa"/>
          </w:tcPr>
          <w:p w14:paraId="061EA97A" w14:textId="77777777" w:rsidR="003008F8" w:rsidRDefault="00B718F9">
            <w:r>
              <w:t>❍</w:t>
            </w:r>
            <w:r>
              <w:rPr>
                <w:sz w:val="20"/>
                <w:vertAlign w:val="subscript"/>
              </w:rPr>
              <w:t xml:space="preserve">   3</w:t>
            </w:r>
          </w:p>
        </w:tc>
        <w:tc>
          <w:tcPr>
            <w:tcW w:w="9288" w:type="dxa"/>
          </w:tcPr>
          <w:p w14:paraId="61585F98" w14:textId="77777777" w:rsidR="003008F8" w:rsidRDefault="00B718F9">
            <w:r>
              <w:t>Neutral</w:t>
            </w:r>
          </w:p>
        </w:tc>
      </w:tr>
      <w:tr w:rsidR="003008F8" w14:paraId="5DDFF357" w14:textId="77777777">
        <w:tc>
          <w:tcPr>
            <w:tcW w:w="792" w:type="dxa"/>
          </w:tcPr>
          <w:p w14:paraId="537C8ACB" w14:textId="77777777" w:rsidR="003008F8" w:rsidRDefault="00B718F9">
            <w:r>
              <w:t>❍</w:t>
            </w:r>
            <w:r>
              <w:rPr>
                <w:sz w:val="20"/>
                <w:vertAlign w:val="subscript"/>
              </w:rPr>
              <w:t xml:space="preserve">   4</w:t>
            </w:r>
          </w:p>
        </w:tc>
        <w:tc>
          <w:tcPr>
            <w:tcW w:w="9288" w:type="dxa"/>
          </w:tcPr>
          <w:p w14:paraId="6BE57C57" w14:textId="77777777" w:rsidR="003008F8" w:rsidRDefault="00B718F9">
            <w:r>
              <w:t>Somewhat Disagree</w:t>
            </w:r>
          </w:p>
        </w:tc>
      </w:tr>
      <w:tr w:rsidR="003008F8" w14:paraId="6B5AAD69" w14:textId="77777777">
        <w:tc>
          <w:tcPr>
            <w:tcW w:w="792" w:type="dxa"/>
          </w:tcPr>
          <w:p w14:paraId="7387336F" w14:textId="77777777" w:rsidR="003008F8" w:rsidRDefault="00B718F9">
            <w:r>
              <w:t>❍</w:t>
            </w:r>
            <w:r>
              <w:rPr>
                <w:sz w:val="20"/>
                <w:vertAlign w:val="subscript"/>
              </w:rPr>
              <w:t xml:space="preserve">   5</w:t>
            </w:r>
          </w:p>
        </w:tc>
        <w:tc>
          <w:tcPr>
            <w:tcW w:w="9288" w:type="dxa"/>
          </w:tcPr>
          <w:p w14:paraId="24CD1992" w14:textId="77777777" w:rsidR="003008F8" w:rsidRDefault="00B718F9">
            <w:r>
              <w:t>Completely Disagree</w:t>
            </w:r>
          </w:p>
        </w:tc>
      </w:tr>
      <w:tr w:rsidR="003008F8" w14:paraId="56B3B576" w14:textId="77777777">
        <w:tc>
          <w:tcPr>
            <w:tcW w:w="792" w:type="dxa"/>
          </w:tcPr>
          <w:p w14:paraId="10BB77E7" w14:textId="77777777" w:rsidR="003008F8" w:rsidRDefault="00B718F9">
            <w:r>
              <w:t>❍</w:t>
            </w:r>
            <w:r>
              <w:rPr>
                <w:sz w:val="20"/>
                <w:vertAlign w:val="subscript"/>
              </w:rPr>
              <w:t xml:space="preserve">   98</w:t>
            </w:r>
          </w:p>
        </w:tc>
        <w:tc>
          <w:tcPr>
            <w:tcW w:w="9288" w:type="dxa"/>
          </w:tcPr>
          <w:p w14:paraId="02F39BFC" w14:textId="77777777" w:rsidR="003008F8" w:rsidRDefault="00B718F9">
            <w:r>
              <w:t>Don't know</w:t>
            </w:r>
          </w:p>
        </w:tc>
      </w:tr>
      <w:tr w:rsidR="003008F8" w14:paraId="23E80534" w14:textId="77777777">
        <w:tc>
          <w:tcPr>
            <w:tcW w:w="792" w:type="dxa"/>
          </w:tcPr>
          <w:p w14:paraId="4745626F" w14:textId="77777777" w:rsidR="003008F8" w:rsidRDefault="00B718F9">
            <w:r>
              <w:t>❍</w:t>
            </w:r>
            <w:r>
              <w:rPr>
                <w:sz w:val="20"/>
                <w:vertAlign w:val="subscript"/>
              </w:rPr>
              <w:t xml:space="preserve">   99</w:t>
            </w:r>
          </w:p>
        </w:tc>
        <w:tc>
          <w:tcPr>
            <w:tcW w:w="9288" w:type="dxa"/>
          </w:tcPr>
          <w:p w14:paraId="4BDE22C0" w14:textId="77777777" w:rsidR="003008F8" w:rsidRDefault="00B718F9">
            <w:r>
              <w:t>Prefer not to answer</w:t>
            </w:r>
          </w:p>
        </w:tc>
      </w:tr>
    </w:tbl>
    <w:p w14:paraId="171C737C" w14:textId="77777777" w:rsidR="003008F8" w:rsidRDefault="003008F8"/>
    <w:p w14:paraId="39871C7C" w14:textId="77777777" w:rsidR="003008F8" w:rsidRDefault="00B718F9">
      <w:pPr>
        <w:keepNext/>
        <w:spacing w:after="40"/>
      </w:pPr>
      <w:r>
        <w:rPr>
          <w:b/>
        </w:rPr>
        <w:t>Q74</w:t>
      </w:r>
      <w:r>
        <w:rPr>
          <w:i/>
          <w:sz w:val="20"/>
        </w:rPr>
        <w:tab/>
        <w:t>Show if have not tried genAI tool (Q68_4 = 1)</w:t>
      </w:r>
    </w:p>
    <w:p w14:paraId="0F5CA2FB" w14:textId="77777777" w:rsidR="003008F8" w:rsidRDefault="00B718F9">
      <w:pPr>
        <w:keepNext/>
        <w:spacing w:after="0"/>
      </w:pPr>
      <w:r>
        <w:t xml:space="preserve">What is the primary reason why you haven’t tried using AI?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2D487002" w14:textId="77777777">
        <w:tc>
          <w:tcPr>
            <w:tcW w:w="792" w:type="dxa"/>
          </w:tcPr>
          <w:p w14:paraId="6FE53A2B" w14:textId="77777777" w:rsidR="003008F8" w:rsidRDefault="00B718F9">
            <w:r>
              <w:t>❍</w:t>
            </w:r>
            <w:r>
              <w:rPr>
                <w:sz w:val="20"/>
                <w:vertAlign w:val="subscript"/>
              </w:rPr>
              <w:t xml:space="preserve">   1</w:t>
            </w:r>
          </w:p>
        </w:tc>
        <w:tc>
          <w:tcPr>
            <w:tcW w:w="9288" w:type="dxa"/>
          </w:tcPr>
          <w:p w14:paraId="47F56C4C" w14:textId="77777777" w:rsidR="003008F8" w:rsidRDefault="00B718F9">
            <w:r>
              <w:t>I’m not familiar with AI *</w:t>
            </w:r>
          </w:p>
        </w:tc>
      </w:tr>
      <w:tr w:rsidR="003008F8" w14:paraId="35B2F94C" w14:textId="77777777">
        <w:tc>
          <w:tcPr>
            <w:tcW w:w="792" w:type="dxa"/>
          </w:tcPr>
          <w:p w14:paraId="4EFDD2BE" w14:textId="77777777" w:rsidR="003008F8" w:rsidRDefault="00B718F9">
            <w:r>
              <w:t>❍</w:t>
            </w:r>
            <w:r>
              <w:rPr>
                <w:sz w:val="20"/>
                <w:vertAlign w:val="subscript"/>
              </w:rPr>
              <w:t xml:space="preserve">   2</w:t>
            </w:r>
          </w:p>
        </w:tc>
        <w:tc>
          <w:tcPr>
            <w:tcW w:w="9288" w:type="dxa"/>
          </w:tcPr>
          <w:p w14:paraId="7A8AB0F1" w14:textId="77777777" w:rsidR="003008F8" w:rsidRDefault="00B718F9">
            <w:r>
              <w:t>My business has no need for it *</w:t>
            </w:r>
          </w:p>
        </w:tc>
      </w:tr>
      <w:tr w:rsidR="003008F8" w14:paraId="7FA994CB" w14:textId="77777777">
        <w:tc>
          <w:tcPr>
            <w:tcW w:w="792" w:type="dxa"/>
          </w:tcPr>
          <w:p w14:paraId="2E12BA3E" w14:textId="77777777" w:rsidR="003008F8" w:rsidRDefault="00B718F9">
            <w:r>
              <w:t>❍</w:t>
            </w:r>
            <w:r>
              <w:rPr>
                <w:sz w:val="20"/>
                <w:vertAlign w:val="subscript"/>
              </w:rPr>
              <w:t xml:space="preserve">   3</w:t>
            </w:r>
          </w:p>
        </w:tc>
        <w:tc>
          <w:tcPr>
            <w:tcW w:w="9288" w:type="dxa"/>
          </w:tcPr>
          <w:p w14:paraId="1F7FAA00" w14:textId="77777777" w:rsidR="003008F8" w:rsidRDefault="00B718F9">
            <w:r>
              <w:t>It would take too long to learn for it to be useful *</w:t>
            </w:r>
          </w:p>
        </w:tc>
      </w:tr>
      <w:tr w:rsidR="003008F8" w14:paraId="266CCBBE" w14:textId="77777777">
        <w:tc>
          <w:tcPr>
            <w:tcW w:w="792" w:type="dxa"/>
          </w:tcPr>
          <w:p w14:paraId="27BE24F0" w14:textId="77777777" w:rsidR="003008F8" w:rsidRDefault="00B718F9">
            <w:r>
              <w:t>❍</w:t>
            </w:r>
            <w:r>
              <w:rPr>
                <w:sz w:val="20"/>
                <w:vertAlign w:val="subscript"/>
              </w:rPr>
              <w:t xml:space="preserve">   4</w:t>
            </w:r>
          </w:p>
        </w:tc>
        <w:tc>
          <w:tcPr>
            <w:tcW w:w="9288" w:type="dxa"/>
          </w:tcPr>
          <w:p w14:paraId="449BC1F6" w14:textId="77777777" w:rsidR="003008F8" w:rsidRDefault="00B718F9">
            <w:r>
              <w:t>Only large companies have enough time and resources for it to be useful *</w:t>
            </w:r>
          </w:p>
        </w:tc>
      </w:tr>
      <w:tr w:rsidR="003008F8" w14:paraId="0B1661BA" w14:textId="77777777">
        <w:tc>
          <w:tcPr>
            <w:tcW w:w="792" w:type="dxa"/>
          </w:tcPr>
          <w:p w14:paraId="36D0F58A" w14:textId="77777777" w:rsidR="003008F8" w:rsidRDefault="00B718F9">
            <w:r>
              <w:t>❍</w:t>
            </w:r>
            <w:r>
              <w:rPr>
                <w:sz w:val="20"/>
                <w:vertAlign w:val="subscript"/>
              </w:rPr>
              <w:t xml:space="preserve">   5</w:t>
            </w:r>
          </w:p>
        </w:tc>
        <w:tc>
          <w:tcPr>
            <w:tcW w:w="9288" w:type="dxa"/>
          </w:tcPr>
          <w:p w14:paraId="09688DD9" w14:textId="77777777" w:rsidR="003008F8" w:rsidRDefault="00B718F9">
            <w:r>
              <w:t>I don’t have the time *</w:t>
            </w:r>
          </w:p>
        </w:tc>
      </w:tr>
      <w:tr w:rsidR="003008F8" w14:paraId="003F000C" w14:textId="77777777">
        <w:tc>
          <w:tcPr>
            <w:tcW w:w="792" w:type="dxa"/>
          </w:tcPr>
          <w:p w14:paraId="74AFD045" w14:textId="77777777" w:rsidR="003008F8" w:rsidRDefault="00B718F9">
            <w:r>
              <w:t>❍</w:t>
            </w:r>
            <w:r>
              <w:rPr>
                <w:sz w:val="20"/>
                <w:vertAlign w:val="subscript"/>
              </w:rPr>
              <w:t xml:space="preserve">   6</w:t>
            </w:r>
          </w:p>
        </w:tc>
        <w:tc>
          <w:tcPr>
            <w:tcW w:w="9288" w:type="dxa"/>
          </w:tcPr>
          <w:p w14:paraId="17D5CDA5" w14:textId="77777777" w:rsidR="003008F8" w:rsidRDefault="00B718F9">
            <w:r>
              <w:t>It costs too much money *</w:t>
            </w:r>
          </w:p>
        </w:tc>
      </w:tr>
      <w:tr w:rsidR="003008F8" w14:paraId="518F876A" w14:textId="77777777">
        <w:tc>
          <w:tcPr>
            <w:tcW w:w="792" w:type="dxa"/>
          </w:tcPr>
          <w:p w14:paraId="0BF17C51" w14:textId="77777777" w:rsidR="003008F8" w:rsidRDefault="00B718F9">
            <w:r>
              <w:t>❍</w:t>
            </w:r>
            <w:r>
              <w:rPr>
                <w:sz w:val="20"/>
                <w:vertAlign w:val="subscript"/>
              </w:rPr>
              <w:t xml:space="preserve">   7</w:t>
            </w:r>
          </w:p>
        </w:tc>
        <w:tc>
          <w:tcPr>
            <w:tcW w:w="9288" w:type="dxa"/>
          </w:tcPr>
          <w:p w14:paraId="4A3AEC7E" w14:textId="77777777" w:rsidR="003008F8" w:rsidRDefault="00B718F9">
            <w:r>
              <w:t>Other (specify): __________________________________________________</w:t>
            </w:r>
          </w:p>
        </w:tc>
      </w:tr>
      <w:tr w:rsidR="003008F8" w14:paraId="33F662B8" w14:textId="77777777">
        <w:tc>
          <w:tcPr>
            <w:tcW w:w="792" w:type="dxa"/>
          </w:tcPr>
          <w:p w14:paraId="0A4ABC69" w14:textId="77777777" w:rsidR="003008F8" w:rsidRDefault="00B718F9">
            <w:r>
              <w:t>❍</w:t>
            </w:r>
            <w:r>
              <w:rPr>
                <w:sz w:val="20"/>
                <w:vertAlign w:val="subscript"/>
              </w:rPr>
              <w:t xml:space="preserve">   98</w:t>
            </w:r>
          </w:p>
        </w:tc>
        <w:tc>
          <w:tcPr>
            <w:tcW w:w="9288" w:type="dxa"/>
          </w:tcPr>
          <w:p w14:paraId="702AC5E2" w14:textId="77777777" w:rsidR="003008F8" w:rsidRDefault="00B718F9">
            <w:r>
              <w:t>Don’t know</w:t>
            </w:r>
          </w:p>
        </w:tc>
      </w:tr>
      <w:tr w:rsidR="003008F8" w14:paraId="0A6E1FF4" w14:textId="77777777">
        <w:tc>
          <w:tcPr>
            <w:tcW w:w="792" w:type="dxa"/>
          </w:tcPr>
          <w:p w14:paraId="0E35EAD0" w14:textId="77777777" w:rsidR="003008F8" w:rsidRDefault="00B718F9">
            <w:r>
              <w:t>❍</w:t>
            </w:r>
            <w:r>
              <w:rPr>
                <w:sz w:val="20"/>
                <w:vertAlign w:val="subscript"/>
              </w:rPr>
              <w:t xml:space="preserve">   99</w:t>
            </w:r>
          </w:p>
        </w:tc>
        <w:tc>
          <w:tcPr>
            <w:tcW w:w="9288" w:type="dxa"/>
          </w:tcPr>
          <w:p w14:paraId="457DE95B" w14:textId="77777777" w:rsidR="003008F8" w:rsidRDefault="00B718F9">
            <w:r>
              <w:t>Prefer not to answer</w:t>
            </w:r>
          </w:p>
        </w:tc>
      </w:tr>
    </w:tbl>
    <w:p w14:paraId="3DCC8997" w14:textId="77777777" w:rsidR="003008F8" w:rsidRDefault="00B718F9">
      <w:pPr>
        <w:spacing w:after="0"/>
      </w:pPr>
      <w:r>
        <w:rPr>
          <w:i/>
          <w:color w:val="A8A8A8"/>
          <w:sz w:val="20"/>
        </w:rPr>
        <w:t>Levels marked with * are randomized</w:t>
      </w:r>
    </w:p>
    <w:p w14:paraId="6AC7374D" w14:textId="77777777" w:rsidR="003008F8" w:rsidRDefault="003008F8"/>
    <w:p w14:paraId="77A16FD1" w14:textId="77777777" w:rsidR="003008F8" w:rsidRDefault="00B718F9">
      <w:pPr>
        <w:keepNext/>
        <w:spacing w:after="220"/>
      </w:pPr>
      <w:r>
        <w:rPr>
          <w:b/>
          <w:sz w:val="28"/>
          <w:highlight w:val="lightGray"/>
        </w:rPr>
        <w:t xml:space="preserve">Page AI </w:t>
      </w:r>
    </w:p>
    <w:p w14:paraId="074BA608" w14:textId="77777777" w:rsidR="003008F8" w:rsidRDefault="00B718F9">
      <w:pPr>
        <w:keepNext/>
        <w:spacing w:after="40"/>
      </w:pPr>
      <w:r>
        <w:rPr>
          <w:b/>
        </w:rPr>
        <w:t>Q75</w:t>
      </w:r>
      <w:r>
        <w:rPr>
          <w:i/>
          <w:sz w:val="20"/>
        </w:rPr>
        <w:tab/>
        <w:t>Show if used genAI for business (Q68_3 = 1)</w:t>
      </w:r>
    </w:p>
    <w:p w14:paraId="7C2D332E" w14:textId="77777777" w:rsidR="003008F8" w:rsidRDefault="00B718F9">
      <w:pPr>
        <w:keepNext/>
        <w:spacing w:after="0"/>
      </w:pPr>
      <w:r>
        <w:t>What challenges have you encountered while integrating AI into your business processes, and how have you overcome them?</w:t>
      </w:r>
      <w:r>
        <w:br/>
      </w:r>
    </w:p>
    <w:p w14:paraId="6D116757" w14:textId="77777777" w:rsidR="003008F8" w:rsidRDefault="00B718F9">
      <w:pPr>
        <w:keepNext/>
        <w:spacing w:after="0"/>
      </w:pPr>
      <w:r>
        <w:rPr>
          <w:i/>
          <w:color w:val="A8A8A8"/>
          <w:sz w:val="20"/>
        </w:rPr>
        <w:t>Please do not enter personally identifying information (e.g., name, email address, phone number, mailing address), as anything you enter may be shared with the sponsor of this research.</w:t>
      </w:r>
      <w:r>
        <w:rPr>
          <w:i/>
          <w:color w:val="A8A8A8"/>
          <w:sz w:val="20"/>
        </w:rPr>
        <w:br/>
      </w:r>
    </w:p>
    <w:p w14:paraId="4FB669B8" w14:textId="77777777" w:rsidR="003008F8" w:rsidRDefault="00B718F9">
      <w:pPr>
        <w:keepNext/>
        <w:keepLines/>
        <w:spacing w:after="0"/>
      </w:pPr>
      <w:r>
        <w:t>__________________________________________________</w:t>
      </w:r>
      <w:r>
        <w:br/>
        <w:t>__________________________________________________</w:t>
      </w:r>
      <w:r>
        <w:br/>
        <w:t>__________________________________________________</w:t>
      </w:r>
      <w:r>
        <w:br/>
        <w:t>__________________________________________________</w:t>
      </w:r>
      <w:r>
        <w:br/>
        <w:t>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70C44786" w14:textId="77777777">
        <w:tc>
          <w:tcPr>
            <w:tcW w:w="792" w:type="dxa"/>
          </w:tcPr>
          <w:p w14:paraId="24028E17" w14:textId="77777777" w:rsidR="003008F8" w:rsidRDefault="00B718F9">
            <w:r>
              <w:t>❑</w:t>
            </w:r>
            <w:r>
              <w:rPr>
                <w:sz w:val="20"/>
                <w:vertAlign w:val="subscript"/>
              </w:rPr>
              <w:t xml:space="preserve">   -8</w:t>
            </w:r>
          </w:p>
        </w:tc>
        <w:tc>
          <w:tcPr>
            <w:tcW w:w="9288" w:type="dxa"/>
          </w:tcPr>
          <w:p w14:paraId="1111BE75" w14:textId="77777777" w:rsidR="003008F8" w:rsidRDefault="00B718F9">
            <w:r>
              <w:t>Prefer not to answer</w:t>
            </w:r>
          </w:p>
        </w:tc>
      </w:tr>
      <w:tr w:rsidR="003008F8" w14:paraId="777ECC81" w14:textId="77777777">
        <w:tc>
          <w:tcPr>
            <w:tcW w:w="792" w:type="dxa"/>
          </w:tcPr>
          <w:p w14:paraId="34F8C249" w14:textId="77777777" w:rsidR="003008F8" w:rsidRDefault="00B718F9">
            <w:r>
              <w:t>❑</w:t>
            </w:r>
            <w:r>
              <w:rPr>
                <w:sz w:val="20"/>
                <w:vertAlign w:val="subscript"/>
              </w:rPr>
              <w:t xml:space="preserve">   -9</w:t>
            </w:r>
          </w:p>
        </w:tc>
        <w:tc>
          <w:tcPr>
            <w:tcW w:w="9288" w:type="dxa"/>
          </w:tcPr>
          <w:p w14:paraId="464245DB" w14:textId="77777777" w:rsidR="003008F8" w:rsidRDefault="00B718F9">
            <w:r>
              <w:t>Don't know</w:t>
            </w:r>
          </w:p>
        </w:tc>
      </w:tr>
    </w:tbl>
    <w:p w14:paraId="56786AEC" w14:textId="77777777" w:rsidR="003008F8" w:rsidRDefault="003008F8"/>
    <w:p w14:paraId="64AAB586" w14:textId="77777777" w:rsidR="003008F8" w:rsidRDefault="00B718F9">
      <w:pPr>
        <w:keepNext/>
        <w:spacing w:after="40"/>
      </w:pPr>
      <w:r>
        <w:rPr>
          <w:b/>
        </w:rPr>
        <w:t>Q76</w:t>
      </w:r>
    </w:p>
    <w:p w14:paraId="0402D510" w14:textId="77777777" w:rsidR="003008F8" w:rsidRDefault="00B718F9">
      <w:pPr>
        <w:keepNext/>
        <w:spacing w:after="0"/>
      </w:pPr>
      <w:r>
        <w:t>Do you plan to expand the use of AI in your business in the next 12 months?</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5E5286EF" w14:textId="77777777">
        <w:tc>
          <w:tcPr>
            <w:tcW w:w="792" w:type="dxa"/>
          </w:tcPr>
          <w:p w14:paraId="7BB47231" w14:textId="77777777" w:rsidR="003008F8" w:rsidRDefault="00B718F9">
            <w:r>
              <w:t>❍</w:t>
            </w:r>
            <w:r>
              <w:rPr>
                <w:sz w:val="20"/>
                <w:vertAlign w:val="subscript"/>
              </w:rPr>
              <w:t xml:space="preserve">   1</w:t>
            </w:r>
          </w:p>
        </w:tc>
        <w:tc>
          <w:tcPr>
            <w:tcW w:w="9288" w:type="dxa"/>
          </w:tcPr>
          <w:p w14:paraId="548DC885" w14:textId="77777777" w:rsidR="003008F8" w:rsidRDefault="00B718F9">
            <w:r>
              <w:t>Yes</w:t>
            </w:r>
          </w:p>
        </w:tc>
      </w:tr>
      <w:tr w:rsidR="003008F8" w14:paraId="50FFEA06" w14:textId="77777777">
        <w:tc>
          <w:tcPr>
            <w:tcW w:w="792" w:type="dxa"/>
          </w:tcPr>
          <w:p w14:paraId="1F0F58E4" w14:textId="77777777" w:rsidR="003008F8" w:rsidRDefault="00B718F9">
            <w:r>
              <w:t>❍</w:t>
            </w:r>
            <w:r>
              <w:rPr>
                <w:sz w:val="20"/>
                <w:vertAlign w:val="subscript"/>
              </w:rPr>
              <w:t xml:space="preserve">   2</w:t>
            </w:r>
          </w:p>
        </w:tc>
        <w:tc>
          <w:tcPr>
            <w:tcW w:w="9288" w:type="dxa"/>
          </w:tcPr>
          <w:p w14:paraId="2AD1E30B" w14:textId="77777777" w:rsidR="003008F8" w:rsidRDefault="00B718F9">
            <w:r>
              <w:t>No</w:t>
            </w:r>
          </w:p>
        </w:tc>
      </w:tr>
      <w:tr w:rsidR="003008F8" w14:paraId="2A6CAB1C" w14:textId="77777777">
        <w:tc>
          <w:tcPr>
            <w:tcW w:w="792" w:type="dxa"/>
          </w:tcPr>
          <w:p w14:paraId="04C1B788" w14:textId="77777777" w:rsidR="003008F8" w:rsidRDefault="00B718F9">
            <w:r>
              <w:t>❍</w:t>
            </w:r>
            <w:r>
              <w:rPr>
                <w:sz w:val="20"/>
                <w:vertAlign w:val="subscript"/>
              </w:rPr>
              <w:t xml:space="preserve">   98</w:t>
            </w:r>
          </w:p>
        </w:tc>
        <w:tc>
          <w:tcPr>
            <w:tcW w:w="9288" w:type="dxa"/>
          </w:tcPr>
          <w:p w14:paraId="16AA9D99" w14:textId="77777777" w:rsidR="003008F8" w:rsidRDefault="00B718F9">
            <w:r>
              <w:t>Don’t know</w:t>
            </w:r>
          </w:p>
        </w:tc>
      </w:tr>
      <w:tr w:rsidR="003008F8" w14:paraId="1BB1A8BC" w14:textId="77777777">
        <w:tc>
          <w:tcPr>
            <w:tcW w:w="792" w:type="dxa"/>
          </w:tcPr>
          <w:p w14:paraId="25ED1150" w14:textId="77777777" w:rsidR="003008F8" w:rsidRDefault="00B718F9">
            <w:r>
              <w:t>❍</w:t>
            </w:r>
            <w:r>
              <w:rPr>
                <w:sz w:val="20"/>
                <w:vertAlign w:val="subscript"/>
              </w:rPr>
              <w:t xml:space="preserve">   99</w:t>
            </w:r>
          </w:p>
        </w:tc>
        <w:tc>
          <w:tcPr>
            <w:tcW w:w="9288" w:type="dxa"/>
          </w:tcPr>
          <w:p w14:paraId="12BDF020" w14:textId="77777777" w:rsidR="003008F8" w:rsidRDefault="00B718F9">
            <w:r>
              <w:t>Prefer not to answer</w:t>
            </w:r>
          </w:p>
        </w:tc>
      </w:tr>
    </w:tbl>
    <w:p w14:paraId="09A2F51D" w14:textId="77777777" w:rsidR="003008F8" w:rsidRDefault="003008F8"/>
    <w:p w14:paraId="4BA21195" w14:textId="77777777" w:rsidR="003008F8" w:rsidRDefault="00B718F9">
      <w:pPr>
        <w:keepNext/>
        <w:spacing w:after="40"/>
      </w:pPr>
      <w:r>
        <w:rPr>
          <w:b/>
        </w:rPr>
        <w:t>Q77</w:t>
      </w:r>
      <w:r>
        <w:rPr>
          <w:i/>
          <w:sz w:val="20"/>
        </w:rPr>
        <w:tab/>
        <w:t>Show if Plan to expand AI use in business (Q76 = 1)</w:t>
      </w:r>
    </w:p>
    <w:p w14:paraId="238955E0" w14:textId="77777777" w:rsidR="003008F8" w:rsidRDefault="00B718F9">
      <w:pPr>
        <w:keepNext/>
        <w:spacing w:after="0"/>
      </w:pPr>
      <w:r>
        <w:t>Which areas of your business do you see the most potential for further time savings or efficiencies?</w:t>
      </w:r>
      <w:r>
        <w:br/>
      </w:r>
    </w:p>
    <w:p w14:paraId="66B0368F" w14:textId="77777777" w:rsidR="003008F8" w:rsidRDefault="00B718F9">
      <w:pPr>
        <w:keepNext/>
        <w:spacing w:after="0"/>
      </w:pPr>
      <w:r>
        <w:rPr>
          <w:i/>
          <w:color w:val="A8A8A8"/>
          <w:sz w:val="20"/>
        </w:rPr>
        <w:t>Please do not enter personally identifying information (e.g., name, email address, phone number, mailing address), as anything you enter may be shared with the sponsor of this research.</w:t>
      </w:r>
      <w:r>
        <w:rPr>
          <w:i/>
          <w:color w:val="A8A8A8"/>
          <w:sz w:val="20"/>
        </w:rPr>
        <w:br/>
      </w:r>
    </w:p>
    <w:p w14:paraId="1129F108" w14:textId="77777777" w:rsidR="003008F8" w:rsidRDefault="00B718F9">
      <w:pPr>
        <w:keepNext/>
        <w:keepLines/>
        <w:spacing w:after="0"/>
      </w:pPr>
      <w:r>
        <w:t>__________________________________________________</w:t>
      </w:r>
      <w:r>
        <w:br/>
      </w:r>
      <w:r>
        <w:t>__________________________________________________</w:t>
      </w:r>
      <w:r>
        <w:br/>
        <w:t>__________________________________________________</w:t>
      </w:r>
      <w:r>
        <w:br/>
        <w:t>__________________________________________________</w:t>
      </w:r>
      <w:r>
        <w:br/>
        <w:t>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33B986F6" w14:textId="77777777">
        <w:tc>
          <w:tcPr>
            <w:tcW w:w="792" w:type="dxa"/>
          </w:tcPr>
          <w:p w14:paraId="111074A9" w14:textId="77777777" w:rsidR="003008F8" w:rsidRDefault="00B718F9">
            <w:r>
              <w:t>❑</w:t>
            </w:r>
            <w:r>
              <w:rPr>
                <w:sz w:val="20"/>
                <w:vertAlign w:val="subscript"/>
              </w:rPr>
              <w:t xml:space="preserve">   -8</w:t>
            </w:r>
          </w:p>
        </w:tc>
        <w:tc>
          <w:tcPr>
            <w:tcW w:w="9288" w:type="dxa"/>
          </w:tcPr>
          <w:p w14:paraId="3F582613" w14:textId="77777777" w:rsidR="003008F8" w:rsidRDefault="00B718F9">
            <w:r>
              <w:t>Prefer not to answer</w:t>
            </w:r>
          </w:p>
        </w:tc>
      </w:tr>
      <w:tr w:rsidR="003008F8" w14:paraId="5BB93024" w14:textId="77777777">
        <w:tc>
          <w:tcPr>
            <w:tcW w:w="792" w:type="dxa"/>
          </w:tcPr>
          <w:p w14:paraId="6F7B5FF5" w14:textId="77777777" w:rsidR="003008F8" w:rsidRDefault="00B718F9">
            <w:r>
              <w:t>❑</w:t>
            </w:r>
            <w:r>
              <w:rPr>
                <w:sz w:val="20"/>
                <w:vertAlign w:val="subscript"/>
              </w:rPr>
              <w:t xml:space="preserve">   -9</w:t>
            </w:r>
          </w:p>
        </w:tc>
        <w:tc>
          <w:tcPr>
            <w:tcW w:w="9288" w:type="dxa"/>
          </w:tcPr>
          <w:p w14:paraId="6B1D3CFA" w14:textId="77777777" w:rsidR="003008F8" w:rsidRDefault="00B718F9">
            <w:r>
              <w:t>Don't know</w:t>
            </w:r>
          </w:p>
        </w:tc>
      </w:tr>
    </w:tbl>
    <w:p w14:paraId="6A78AF84" w14:textId="77777777" w:rsidR="003008F8" w:rsidRDefault="003008F8"/>
    <w:p w14:paraId="32F23E02" w14:textId="77777777" w:rsidR="003008F8" w:rsidRDefault="00B718F9">
      <w:pPr>
        <w:keepNext/>
        <w:spacing w:after="40"/>
      </w:pPr>
      <w:r>
        <w:rPr>
          <w:b/>
        </w:rPr>
        <w:t>Q78</w:t>
      </w:r>
      <w:r>
        <w:rPr>
          <w:i/>
          <w:sz w:val="20"/>
        </w:rPr>
        <w:tab/>
        <w:t>Show if used genAI for business (Q68_3 = 1)</w:t>
      </w:r>
    </w:p>
    <w:p w14:paraId="1241B184" w14:textId="77777777" w:rsidR="003008F8" w:rsidRDefault="00B718F9">
      <w:pPr>
        <w:keepNext/>
        <w:spacing w:after="0"/>
      </w:pPr>
      <w:r>
        <w:t>In which areas of your business have you noticed the most significant time savings due to AI implementation?</w:t>
      </w:r>
      <w:r>
        <w:br/>
      </w:r>
    </w:p>
    <w:p w14:paraId="7D43BFCF" w14:textId="77777777" w:rsidR="003008F8" w:rsidRDefault="00B718F9">
      <w:pPr>
        <w:keepNext/>
        <w:spacing w:after="0"/>
      </w:pPr>
      <w:r>
        <w:rPr>
          <w:i/>
          <w:color w:val="A8A8A8"/>
          <w:sz w:val="20"/>
        </w:rPr>
        <w:t>Select all that apply</w:t>
      </w:r>
      <w:r>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1C7AEE4E" w14:textId="77777777">
        <w:tc>
          <w:tcPr>
            <w:tcW w:w="792" w:type="dxa"/>
          </w:tcPr>
          <w:p w14:paraId="2B226482" w14:textId="77777777" w:rsidR="003008F8" w:rsidRDefault="00B718F9">
            <w:r>
              <w:t>❑</w:t>
            </w:r>
            <w:r>
              <w:rPr>
                <w:sz w:val="20"/>
                <w:vertAlign w:val="subscript"/>
              </w:rPr>
              <w:t xml:space="preserve">   1</w:t>
            </w:r>
          </w:p>
        </w:tc>
        <w:tc>
          <w:tcPr>
            <w:tcW w:w="9288" w:type="dxa"/>
          </w:tcPr>
          <w:p w14:paraId="61768FE3" w14:textId="77777777" w:rsidR="003008F8" w:rsidRDefault="00B718F9">
            <w:r>
              <w:t>Customer Service (Use of chatbots, creating first drafts, forecasting needs, etc.) *</w:t>
            </w:r>
          </w:p>
        </w:tc>
      </w:tr>
      <w:tr w:rsidR="003008F8" w14:paraId="7FBF8097" w14:textId="77777777">
        <w:tc>
          <w:tcPr>
            <w:tcW w:w="792" w:type="dxa"/>
          </w:tcPr>
          <w:p w14:paraId="3314DCF6" w14:textId="77777777" w:rsidR="003008F8" w:rsidRDefault="00B718F9">
            <w:r>
              <w:t>❑</w:t>
            </w:r>
            <w:r>
              <w:rPr>
                <w:sz w:val="20"/>
                <w:vertAlign w:val="subscript"/>
              </w:rPr>
              <w:t xml:space="preserve">   2</w:t>
            </w:r>
          </w:p>
        </w:tc>
        <w:tc>
          <w:tcPr>
            <w:tcW w:w="9288" w:type="dxa"/>
          </w:tcPr>
          <w:p w14:paraId="426D8CCE" w14:textId="77777777" w:rsidR="003008F8" w:rsidRDefault="00B718F9">
            <w:r>
              <w:t>Marketing (Ad creation, personalization by customer, automation of campaigns, etc.) *</w:t>
            </w:r>
          </w:p>
        </w:tc>
      </w:tr>
      <w:tr w:rsidR="003008F8" w14:paraId="33CB1474" w14:textId="77777777">
        <w:tc>
          <w:tcPr>
            <w:tcW w:w="792" w:type="dxa"/>
          </w:tcPr>
          <w:p w14:paraId="70B5252D" w14:textId="77777777" w:rsidR="003008F8" w:rsidRDefault="00B718F9">
            <w:r>
              <w:t>❑</w:t>
            </w:r>
            <w:r>
              <w:rPr>
                <w:sz w:val="20"/>
                <w:vertAlign w:val="subscript"/>
              </w:rPr>
              <w:t xml:space="preserve">   3</w:t>
            </w:r>
          </w:p>
        </w:tc>
        <w:tc>
          <w:tcPr>
            <w:tcW w:w="9288" w:type="dxa"/>
          </w:tcPr>
          <w:p w14:paraId="70602728" w14:textId="77777777" w:rsidR="003008F8" w:rsidRDefault="00B718F9">
            <w:r>
              <w:t>Content Creation (Create first drafts of text for social media posts, video/graphics, etc.) *</w:t>
            </w:r>
          </w:p>
        </w:tc>
      </w:tr>
      <w:tr w:rsidR="003008F8" w14:paraId="0D515C95" w14:textId="77777777">
        <w:tc>
          <w:tcPr>
            <w:tcW w:w="792" w:type="dxa"/>
          </w:tcPr>
          <w:p w14:paraId="10DC87C7" w14:textId="77777777" w:rsidR="003008F8" w:rsidRDefault="00B718F9">
            <w:r>
              <w:t>❑</w:t>
            </w:r>
            <w:r>
              <w:rPr>
                <w:sz w:val="20"/>
                <w:vertAlign w:val="subscript"/>
              </w:rPr>
              <w:t xml:space="preserve">   4</w:t>
            </w:r>
          </w:p>
        </w:tc>
        <w:tc>
          <w:tcPr>
            <w:tcW w:w="9288" w:type="dxa"/>
          </w:tcPr>
          <w:p w14:paraId="77518467" w14:textId="77777777" w:rsidR="003008F8" w:rsidRDefault="00B718F9">
            <w:r>
              <w:t>Boosting Sales (Identify and overcome objections, how to build trust and rapport, etc.) *</w:t>
            </w:r>
          </w:p>
        </w:tc>
      </w:tr>
      <w:tr w:rsidR="003008F8" w14:paraId="76E65C88" w14:textId="77777777">
        <w:tc>
          <w:tcPr>
            <w:tcW w:w="792" w:type="dxa"/>
          </w:tcPr>
          <w:p w14:paraId="055968AB" w14:textId="77777777" w:rsidR="003008F8" w:rsidRDefault="00B718F9">
            <w:r>
              <w:t>❑</w:t>
            </w:r>
            <w:r>
              <w:rPr>
                <w:sz w:val="20"/>
                <w:vertAlign w:val="subscript"/>
              </w:rPr>
              <w:t xml:space="preserve">   5</w:t>
            </w:r>
          </w:p>
        </w:tc>
        <w:tc>
          <w:tcPr>
            <w:tcW w:w="9288" w:type="dxa"/>
          </w:tcPr>
          <w:p w14:paraId="521125DC" w14:textId="77777777" w:rsidR="003008F8" w:rsidRDefault="00B718F9">
            <w:r>
              <w:t>Business Advice (Strategy recommendations, technical help such as coding, etc.) *</w:t>
            </w:r>
          </w:p>
        </w:tc>
      </w:tr>
      <w:tr w:rsidR="003008F8" w14:paraId="261F66FB" w14:textId="77777777">
        <w:tc>
          <w:tcPr>
            <w:tcW w:w="792" w:type="dxa"/>
          </w:tcPr>
          <w:p w14:paraId="7E78D805" w14:textId="77777777" w:rsidR="003008F8" w:rsidRDefault="00B718F9">
            <w:r>
              <w:t>❑</w:t>
            </w:r>
            <w:r>
              <w:rPr>
                <w:sz w:val="20"/>
                <w:vertAlign w:val="subscript"/>
              </w:rPr>
              <w:t xml:space="preserve">   6</w:t>
            </w:r>
          </w:p>
        </w:tc>
        <w:tc>
          <w:tcPr>
            <w:tcW w:w="9288" w:type="dxa"/>
          </w:tcPr>
          <w:p w14:paraId="7D043984" w14:textId="77777777" w:rsidR="003008F8" w:rsidRDefault="00B718F9">
            <w:r>
              <w:t>Operations (production, invoices, payroll, budgeting, analysis, etc.) *</w:t>
            </w:r>
          </w:p>
        </w:tc>
      </w:tr>
      <w:tr w:rsidR="003008F8" w14:paraId="54939B41" w14:textId="77777777">
        <w:tc>
          <w:tcPr>
            <w:tcW w:w="792" w:type="dxa"/>
          </w:tcPr>
          <w:p w14:paraId="1DBE5F90" w14:textId="77777777" w:rsidR="003008F8" w:rsidRDefault="00B718F9">
            <w:r>
              <w:t>❑</w:t>
            </w:r>
            <w:r>
              <w:rPr>
                <w:sz w:val="20"/>
                <w:vertAlign w:val="subscript"/>
              </w:rPr>
              <w:t xml:space="preserve">   7</w:t>
            </w:r>
          </w:p>
        </w:tc>
        <w:tc>
          <w:tcPr>
            <w:tcW w:w="9288" w:type="dxa"/>
          </w:tcPr>
          <w:p w14:paraId="2B64C984" w14:textId="77777777" w:rsidR="003008F8" w:rsidRDefault="00B718F9">
            <w:r>
              <w:t>Other (specify) __________________________________________________</w:t>
            </w:r>
          </w:p>
        </w:tc>
      </w:tr>
      <w:tr w:rsidR="003008F8" w14:paraId="58C6D656" w14:textId="77777777">
        <w:tc>
          <w:tcPr>
            <w:tcW w:w="792" w:type="dxa"/>
          </w:tcPr>
          <w:p w14:paraId="3DB7DF56" w14:textId="77777777" w:rsidR="003008F8" w:rsidRDefault="00B718F9">
            <w:r>
              <w:t>❑</w:t>
            </w:r>
            <w:r>
              <w:rPr>
                <w:sz w:val="20"/>
                <w:vertAlign w:val="subscript"/>
              </w:rPr>
              <w:t xml:space="preserve">   8</w:t>
            </w:r>
          </w:p>
        </w:tc>
        <w:tc>
          <w:tcPr>
            <w:tcW w:w="9288" w:type="dxa"/>
          </w:tcPr>
          <w:p w14:paraId="51FFAE19" w14:textId="77777777" w:rsidR="003008F8" w:rsidRDefault="00B718F9">
            <w:r>
              <w:t>Don't know</w:t>
            </w:r>
            <w:r>
              <w:rPr>
                <w:i/>
                <w:color w:val="A8A8A8"/>
                <w:sz w:val="20"/>
              </w:rPr>
              <w:tab/>
              <w:t>(Exclusive)</w:t>
            </w:r>
          </w:p>
        </w:tc>
      </w:tr>
      <w:tr w:rsidR="003008F8" w14:paraId="46BEAA49" w14:textId="77777777">
        <w:tc>
          <w:tcPr>
            <w:tcW w:w="792" w:type="dxa"/>
          </w:tcPr>
          <w:p w14:paraId="5F19989A" w14:textId="77777777" w:rsidR="003008F8" w:rsidRDefault="00B718F9">
            <w:r>
              <w:t>❑</w:t>
            </w:r>
            <w:r>
              <w:rPr>
                <w:sz w:val="20"/>
                <w:vertAlign w:val="subscript"/>
              </w:rPr>
              <w:t xml:space="preserve">   9</w:t>
            </w:r>
          </w:p>
        </w:tc>
        <w:tc>
          <w:tcPr>
            <w:tcW w:w="9288" w:type="dxa"/>
          </w:tcPr>
          <w:p w14:paraId="74003358" w14:textId="77777777" w:rsidR="003008F8" w:rsidRDefault="00B718F9">
            <w:r>
              <w:t>Prefer not to answer</w:t>
            </w:r>
            <w:r>
              <w:rPr>
                <w:i/>
                <w:color w:val="A8A8A8"/>
                <w:sz w:val="20"/>
              </w:rPr>
              <w:tab/>
              <w:t>(Exclusive)</w:t>
            </w:r>
          </w:p>
        </w:tc>
      </w:tr>
    </w:tbl>
    <w:p w14:paraId="1B977AFA" w14:textId="77777777" w:rsidR="003008F8" w:rsidRDefault="00B718F9">
      <w:pPr>
        <w:spacing w:after="0"/>
      </w:pPr>
      <w:r>
        <w:rPr>
          <w:i/>
          <w:color w:val="A8A8A8"/>
          <w:sz w:val="20"/>
        </w:rPr>
        <w:t>Levels marked with * are randomized</w:t>
      </w:r>
    </w:p>
    <w:p w14:paraId="1D55951A" w14:textId="77777777" w:rsidR="003008F8" w:rsidRDefault="003008F8"/>
    <w:p w14:paraId="7745B679" w14:textId="77777777" w:rsidR="003008F8" w:rsidRDefault="00B718F9">
      <w:pPr>
        <w:keepNext/>
        <w:spacing w:after="40"/>
      </w:pPr>
      <w:r>
        <w:rPr>
          <w:b/>
        </w:rPr>
        <w:t>Q79</w:t>
      </w:r>
      <w:r>
        <w:rPr>
          <w:i/>
          <w:sz w:val="20"/>
        </w:rPr>
        <w:tab/>
      </w:r>
      <w:r>
        <w:rPr>
          <w:i/>
          <w:sz w:val="20"/>
        </w:rPr>
        <w:t>Show if used genAI for business (Q68_3 = 1)</w:t>
      </w:r>
    </w:p>
    <w:p w14:paraId="48762A5B" w14:textId="77777777" w:rsidR="003008F8" w:rsidRDefault="00B718F9">
      <w:pPr>
        <w:keepNext/>
        <w:spacing w:after="0"/>
      </w:pPr>
      <w:r>
        <w:t>How has the integration of AI tools impacted your business growth or productivity levels?</w:t>
      </w:r>
      <w:r>
        <w:br/>
      </w:r>
    </w:p>
    <w:p w14:paraId="7843BC32" w14:textId="77777777" w:rsidR="003008F8" w:rsidRDefault="00B718F9">
      <w:pPr>
        <w:keepNext/>
        <w:spacing w:after="0"/>
      </w:pPr>
      <w:r>
        <w:rPr>
          <w:i/>
          <w:color w:val="A8A8A8"/>
          <w:sz w:val="20"/>
        </w:rPr>
        <w:t>Select all that apply</w:t>
      </w:r>
      <w:r>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45801E89" w14:textId="77777777">
        <w:tc>
          <w:tcPr>
            <w:tcW w:w="792" w:type="dxa"/>
          </w:tcPr>
          <w:p w14:paraId="5997D3E2" w14:textId="77777777" w:rsidR="003008F8" w:rsidRDefault="00B718F9">
            <w:r>
              <w:t>❑</w:t>
            </w:r>
            <w:r>
              <w:rPr>
                <w:sz w:val="20"/>
                <w:vertAlign w:val="subscript"/>
              </w:rPr>
              <w:t xml:space="preserve">   1</w:t>
            </w:r>
          </w:p>
        </w:tc>
        <w:tc>
          <w:tcPr>
            <w:tcW w:w="9288" w:type="dxa"/>
          </w:tcPr>
          <w:p w14:paraId="30A8598C" w14:textId="77777777" w:rsidR="003008F8" w:rsidRDefault="00B718F9">
            <w:r>
              <w:t>Increased sales *</w:t>
            </w:r>
          </w:p>
        </w:tc>
      </w:tr>
      <w:tr w:rsidR="003008F8" w14:paraId="296035E3" w14:textId="77777777">
        <w:tc>
          <w:tcPr>
            <w:tcW w:w="792" w:type="dxa"/>
          </w:tcPr>
          <w:p w14:paraId="5F203CF8" w14:textId="77777777" w:rsidR="003008F8" w:rsidRDefault="00B718F9">
            <w:r>
              <w:t>❑</w:t>
            </w:r>
            <w:r>
              <w:rPr>
                <w:sz w:val="20"/>
                <w:vertAlign w:val="subscript"/>
              </w:rPr>
              <w:t xml:space="preserve">   2</w:t>
            </w:r>
          </w:p>
        </w:tc>
        <w:tc>
          <w:tcPr>
            <w:tcW w:w="9288" w:type="dxa"/>
          </w:tcPr>
          <w:p w14:paraId="72CFCFB5" w14:textId="77777777" w:rsidR="003008F8" w:rsidRDefault="00B718F9">
            <w:r>
              <w:t>Improved customer satisfaction *</w:t>
            </w:r>
          </w:p>
        </w:tc>
      </w:tr>
      <w:tr w:rsidR="003008F8" w14:paraId="306A1DC1" w14:textId="77777777">
        <w:tc>
          <w:tcPr>
            <w:tcW w:w="792" w:type="dxa"/>
          </w:tcPr>
          <w:p w14:paraId="6B0004ED" w14:textId="77777777" w:rsidR="003008F8" w:rsidRDefault="00B718F9">
            <w:r>
              <w:t>❑</w:t>
            </w:r>
            <w:r>
              <w:rPr>
                <w:sz w:val="20"/>
                <w:vertAlign w:val="subscript"/>
              </w:rPr>
              <w:t xml:space="preserve">   3</w:t>
            </w:r>
          </w:p>
        </w:tc>
        <w:tc>
          <w:tcPr>
            <w:tcW w:w="9288" w:type="dxa"/>
          </w:tcPr>
          <w:p w14:paraId="7AC9F287" w14:textId="77777777" w:rsidR="003008F8" w:rsidRDefault="00B718F9">
            <w:r>
              <w:t>Increased customer engagement online *</w:t>
            </w:r>
          </w:p>
        </w:tc>
      </w:tr>
      <w:tr w:rsidR="003008F8" w14:paraId="00BD4399" w14:textId="77777777">
        <w:tc>
          <w:tcPr>
            <w:tcW w:w="792" w:type="dxa"/>
          </w:tcPr>
          <w:p w14:paraId="72044090" w14:textId="77777777" w:rsidR="003008F8" w:rsidRDefault="00B718F9">
            <w:r>
              <w:t>❑</w:t>
            </w:r>
            <w:r>
              <w:rPr>
                <w:sz w:val="20"/>
                <w:vertAlign w:val="subscript"/>
              </w:rPr>
              <w:t xml:space="preserve">   4</w:t>
            </w:r>
          </w:p>
        </w:tc>
        <w:tc>
          <w:tcPr>
            <w:tcW w:w="9288" w:type="dxa"/>
          </w:tcPr>
          <w:p w14:paraId="282DD125" w14:textId="77777777" w:rsidR="003008F8" w:rsidRDefault="00B718F9">
            <w:r>
              <w:t>Increased website traffic *</w:t>
            </w:r>
          </w:p>
        </w:tc>
      </w:tr>
      <w:tr w:rsidR="003008F8" w14:paraId="6D12BAE0" w14:textId="77777777">
        <w:tc>
          <w:tcPr>
            <w:tcW w:w="792" w:type="dxa"/>
          </w:tcPr>
          <w:p w14:paraId="77D6FF2C" w14:textId="77777777" w:rsidR="003008F8" w:rsidRDefault="00B718F9">
            <w:r>
              <w:t>❑</w:t>
            </w:r>
            <w:r>
              <w:rPr>
                <w:sz w:val="20"/>
                <w:vertAlign w:val="subscript"/>
              </w:rPr>
              <w:t xml:space="preserve">   5</w:t>
            </w:r>
          </w:p>
        </w:tc>
        <w:tc>
          <w:tcPr>
            <w:tcW w:w="9288" w:type="dxa"/>
          </w:tcPr>
          <w:p w14:paraId="0E083CD7" w14:textId="77777777" w:rsidR="003008F8" w:rsidRDefault="00B718F9">
            <w:r>
              <w:t>Streamlined operations *</w:t>
            </w:r>
          </w:p>
        </w:tc>
      </w:tr>
      <w:tr w:rsidR="003008F8" w14:paraId="73E9C22C" w14:textId="77777777">
        <w:tc>
          <w:tcPr>
            <w:tcW w:w="792" w:type="dxa"/>
          </w:tcPr>
          <w:p w14:paraId="02981B1D" w14:textId="77777777" w:rsidR="003008F8" w:rsidRDefault="00B718F9">
            <w:r>
              <w:t>❑</w:t>
            </w:r>
            <w:r>
              <w:rPr>
                <w:sz w:val="20"/>
                <w:vertAlign w:val="subscript"/>
              </w:rPr>
              <w:t xml:space="preserve">   6</w:t>
            </w:r>
          </w:p>
        </w:tc>
        <w:tc>
          <w:tcPr>
            <w:tcW w:w="9288" w:type="dxa"/>
          </w:tcPr>
          <w:p w14:paraId="2054E534" w14:textId="77777777" w:rsidR="003008F8" w:rsidRDefault="00B718F9">
            <w:r>
              <w:t>Reduced labor hours on routine tasks *</w:t>
            </w:r>
          </w:p>
        </w:tc>
      </w:tr>
      <w:tr w:rsidR="003008F8" w14:paraId="177CB7C4" w14:textId="77777777">
        <w:tc>
          <w:tcPr>
            <w:tcW w:w="792" w:type="dxa"/>
          </w:tcPr>
          <w:p w14:paraId="69CB115C" w14:textId="77777777" w:rsidR="003008F8" w:rsidRDefault="00B718F9">
            <w:r>
              <w:t>❑</w:t>
            </w:r>
            <w:r>
              <w:rPr>
                <w:sz w:val="20"/>
                <w:vertAlign w:val="subscript"/>
              </w:rPr>
              <w:t xml:space="preserve">   7</w:t>
            </w:r>
          </w:p>
        </w:tc>
        <w:tc>
          <w:tcPr>
            <w:tcW w:w="9288" w:type="dxa"/>
          </w:tcPr>
          <w:p w14:paraId="2E65EE89" w14:textId="77777777" w:rsidR="003008F8" w:rsidRDefault="00B718F9">
            <w:r>
              <w:t>Unlocking new capabilities *</w:t>
            </w:r>
          </w:p>
        </w:tc>
      </w:tr>
      <w:tr w:rsidR="003008F8" w14:paraId="5FF22B78" w14:textId="77777777">
        <w:tc>
          <w:tcPr>
            <w:tcW w:w="792" w:type="dxa"/>
          </w:tcPr>
          <w:p w14:paraId="26A2A44F" w14:textId="77777777" w:rsidR="003008F8" w:rsidRDefault="00B718F9">
            <w:r>
              <w:t>❑</w:t>
            </w:r>
            <w:r>
              <w:rPr>
                <w:sz w:val="20"/>
                <w:vertAlign w:val="subscript"/>
              </w:rPr>
              <w:t xml:space="preserve">   8</w:t>
            </w:r>
          </w:p>
        </w:tc>
        <w:tc>
          <w:tcPr>
            <w:tcW w:w="9288" w:type="dxa"/>
          </w:tcPr>
          <w:p w14:paraId="488636D3" w14:textId="77777777" w:rsidR="003008F8" w:rsidRDefault="00B718F9">
            <w:r>
              <w:t>Marketing support *</w:t>
            </w:r>
          </w:p>
        </w:tc>
      </w:tr>
      <w:tr w:rsidR="003008F8" w14:paraId="64CBD4D5" w14:textId="77777777">
        <w:tc>
          <w:tcPr>
            <w:tcW w:w="792" w:type="dxa"/>
          </w:tcPr>
          <w:p w14:paraId="687A8D3B" w14:textId="77777777" w:rsidR="003008F8" w:rsidRDefault="00B718F9">
            <w:r>
              <w:t>❑</w:t>
            </w:r>
            <w:r>
              <w:rPr>
                <w:sz w:val="20"/>
                <w:vertAlign w:val="subscript"/>
              </w:rPr>
              <w:t xml:space="preserve">   9</w:t>
            </w:r>
          </w:p>
        </w:tc>
        <w:tc>
          <w:tcPr>
            <w:tcW w:w="9288" w:type="dxa"/>
          </w:tcPr>
          <w:p w14:paraId="40890D31" w14:textId="77777777" w:rsidR="003008F8" w:rsidRDefault="00B718F9">
            <w:r>
              <w:t>Easier content creation *</w:t>
            </w:r>
          </w:p>
        </w:tc>
      </w:tr>
      <w:tr w:rsidR="003008F8" w14:paraId="72E5C5F2" w14:textId="77777777">
        <w:tc>
          <w:tcPr>
            <w:tcW w:w="792" w:type="dxa"/>
          </w:tcPr>
          <w:p w14:paraId="7AB0ECE1" w14:textId="77777777" w:rsidR="003008F8" w:rsidRDefault="00B718F9">
            <w:r>
              <w:t>❑</w:t>
            </w:r>
            <w:r>
              <w:rPr>
                <w:sz w:val="20"/>
                <w:vertAlign w:val="subscript"/>
              </w:rPr>
              <w:t xml:space="preserve">   10</w:t>
            </w:r>
          </w:p>
        </w:tc>
        <w:tc>
          <w:tcPr>
            <w:tcW w:w="9288" w:type="dxa"/>
          </w:tcPr>
          <w:p w14:paraId="707C7D74" w14:textId="77777777" w:rsidR="003008F8" w:rsidRDefault="00B718F9">
            <w:r>
              <w:t>AI tools have not impacted growth or productivity *</w:t>
            </w:r>
          </w:p>
        </w:tc>
      </w:tr>
      <w:tr w:rsidR="003008F8" w14:paraId="55E1AF8E" w14:textId="77777777">
        <w:tc>
          <w:tcPr>
            <w:tcW w:w="792" w:type="dxa"/>
          </w:tcPr>
          <w:p w14:paraId="73E7CA06" w14:textId="77777777" w:rsidR="003008F8" w:rsidRDefault="00B718F9">
            <w:r>
              <w:t>❑</w:t>
            </w:r>
            <w:r>
              <w:rPr>
                <w:sz w:val="20"/>
                <w:vertAlign w:val="subscript"/>
              </w:rPr>
              <w:t xml:space="preserve">   11</w:t>
            </w:r>
          </w:p>
        </w:tc>
        <w:tc>
          <w:tcPr>
            <w:tcW w:w="9288" w:type="dxa"/>
          </w:tcPr>
          <w:p w14:paraId="1E3E44CA" w14:textId="77777777" w:rsidR="003008F8" w:rsidRDefault="00B718F9">
            <w:r>
              <w:t>Don’t know</w:t>
            </w:r>
            <w:r>
              <w:rPr>
                <w:i/>
                <w:color w:val="A8A8A8"/>
                <w:sz w:val="20"/>
              </w:rPr>
              <w:tab/>
              <w:t>(Exclusive)</w:t>
            </w:r>
          </w:p>
        </w:tc>
      </w:tr>
      <w:tr w:rsidR="003008F8" w14:paraId="12B0C333" w14:textId="77777777">
        <w:tc>
          <w:tcPr>
            <w:tcW w:w="792" w:type="dxa"/>
          </w:tcPr>
          <w:p w14:paraId="4E18C0F0" w14:textId="77777777" w:rsidR="003008F8" w:rsidRDefault="00B718F9">
            <w:r>
              <w:t>❑</w:t>
            </w:r>
            <w:r>
              <w:rPr>
                <w:sz w:val="20"/>
                <w:vertAlign w:val="subscript"/>
              </w:rPr>
              <w:t xml:space="preserve">   12</w:t>
            </w:r>
          </w:p>
        </w:tc>
        <w:tc>
          <w:tcPr>
            <w:tcW w:w="9288" w:type="dxa"/>
          </w:tcPr>
          <w:p w14:paraId="26AE95AD" w14:textId="77777777" w:rsidR="003008F8" w:rsidRDefault="00B718F9">
            <w:r>
              <w:t>Prefer not to answer</w:t>
            </w:r>
            <w:r>
              <w:rPr>
                <w:i/>
                <w:color w:val="A8A8A8"/>
                <w:sz w:val="20"/>
              </w:rPr>
              <w:tab/>
              <w:t>(Exclusive)</w:t>
            </w:r>
          </w:p>
        </w:tc>
      </w:tr>
    </w:tbl>
    <w:p w14:paraId="223D3B98" w14:textId="77777777" w:rsidR="003008F8" w:rsidRDefault="00B718F9">
      <w:pPr>
        <w:spacing w:after="0"/>
      </w:pPr>
      <w:r>
        <w:rPr>
          <w:i/>
          <w:color w:val="A8A8A8"/>
          <w:sz w:val="20"/>
        </w:rPr>
        <w:t>Levels marked with * are randomized</w:t>
      </w:r>
    </w:p>
    <w:p w14:paraId="2223F54F" w14:textId="77777777" w:rsidR="003008F8" w:rsidRDefault="003008F8"/>
    <w:p w14:paraId="5886AF4A" w14:textId="77777777" w:rsidR="003008F8" w:rsidRDefault="00B718F9">
      <w:pPr>
        <w:keepNext/>
        <w:spacing w:after="40"/>
      </w:pPr>
      <w:r>
        <w:rPr>
          <w:b/>
        </w:rPr>
        <w:t>Q80</w:t>
      </w:r>
      <w:r>
        <w:rPr>
          <w:i/>
          <w:sz w:val="20"/>
        </w:rPr>
        <w:tab/>
        <w:t>Show if used genAI for business (Q68_3 = 1)</w:t>
      </w:r>
    </w:p>
    <w:p w14:paraId="41FF90AF" w14:textId="77777777" w:rsidR="003008F8" w:rsidRDefault="00B718F9">
      <w:pPr>
        <w:keepNext/>
        <w:spacing w:after="0"/>
      </w:pPr>
      <w:r>
        <w:t>Since using AI for your business have you shifted  your time to other tasks?</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3720894B" w14:textId="77777777">
        <w:tc>
          <w:tcPr>
            <w:tcW w:w="792" w:type="dxa"/>
          </w:tcPr>
          <w:p w14:paraId="045E6B82" w14:textId="77777777" w:rsidR="003008F8" w:rsidRDefault="00B718F9">
            <w:r>
              <w:t>❍</w:t>
            </w:r>
            <w:r>
              <w:rPr>
                <w:sz w:val="20"/>
                <w:vertAlign w:val="subscript"/>
              </w:rPr>
              <w:t xml:space="preserve">   1</w:t>
            </w:r>
          </w:p>
        </w:tc>
        <w:tc>
          <w:tcPr>
            <w:tcW w:w="9288" w:type="dxa"/>
          </w:tcPr>
          <w:p w14:paraId="354F1D37" w14:textId="77777777" w:rsidR="003008F8" w:rsidRDefault="00B718F9">
            <w:r>
              <w:t>No, no notable changes</w:t>
            </w:r>
          </w:p>
        </w:tc>
      </w:tr>
      <w:tr w:rsidR="003008F8" w14:paraId="40F0101C" w14:textId="77777777">
        <w:tc>
          <w:tcPr>
            <w:tcW w:w="792" w:type="dxa"/>
          </w:tcPr>
          <w:p w14:paraId="763FD291" w14:textId="77777777" w:rsidR="003008F8" w:rsidRDefault="00B718F9">
            <w:r>
              <w:t>❍</w:t>
            </w:r>
            <w:r>
              <w:rPr>
                <w:sz w:val="20"/>
                <w:vertAlign w:val="subscript"/>
              </w:rPr>
              <w:t xml:space="preserve">   2</w:t>
            </w:r>
          </w:p>
        </w:tc>
        <w:tc>
          <w:tcPr>
            <w:tcW w:w="9288" w:type="dxa"/>
          </w:tcPr>
          <w:p w14:paraId="097DFA18" w14:textId="77777777" w:rsidR="003008F8" w:rsidRDefault="00B718F9">
            <w:r>
              <w:t>No, same tasks but am able to do more /be more productive now</w:t>
            </w:r>
          </w:p>
        </w:tc>
      </w:tr>
      <w:tr w:rsidR="003008F8" w14:paraId="019FFC76" w14:textId="77777777">
        <w:tc>
          <w:tcPr>
            <w:tcW w:w="792" w:type="dxa"/>
          </w:tcPr>
          <w:p w14:paraId="54A6CE26" w14:textId="77777777" w:rsidR="003008F8" w:rsidRDefault="00B718F9">
            <w:r>
              <w:t>❍</w:t>
            </w:r>
            <w:r>
              <w:rPr>
                <w:sz w:val="20"/>
                <w:vertAlign w:val="subscript"/>
              </w:rPr>
              <w:t xml:space="preserve">   3</w:t>
            </w:r>
          </w:p>
        </w:tc>
        <w:tc>
          <w:tcPr>
            <w:tcW w:w="9288" w:type="dxa"/>
          </w:tcPr>
          <w:p w14:paraId="1E3F68B0" w14:textId="77777777" w:rsidR="003008F8" w:rsidRDefault="00B718F9">
            <w:r>
              <w:t>Yes, I've pivoted what I focus on to other strategic priorities</w:t>
            </w:r>
          </w:p>
        </w:tc>
      </w:tr>
      <w:tr w:rsidR="003008F8" w14:paraId="408B89A1" w14:textId="77777777">
        <w:tc>
          <w:tcPr>
            <w:tcW w:w="792" w:type="dxa"/>
          </w:tcPr>
          <w:p w14:paraId="71A4EA25" w14:textId="77777777" w:rsidR="003008F8" w:rsidRDefault="00B718F9">
            <w:r>
              <w:t>❍</w:t>
            </w:r>
            <w:r>
              <w:rPr>
                <w:sz w:val="20"/>
                <w:vertAlign w:val="subscript"/>
              </w:rPr>
              <w:t xml:space="preserve">   4</w:t>
            </w:r>
          </w:p>
        </w:tc>
        <w:tc>
          <w:tcPr>
            <w:tcW w:w="9288" w:type="dxa"/>
          </w:tcPr>
          <w:p w14:paraId="5EB77EE2" w14:textId="77777777" w:rsidR="003008F8" w:rsidRDefault="00B718F9">
            <w:r>
              <w:t>Yes, I've pivoted to devote more time to non-work related tasks</w:t>
            </w:r>
          </w:p>
        </w:tc>
      </w:tr>
      <w:tr w:rsidR="003008F8" w14:paraId="2F6ED8F1" w14:textId="77777777">
        <w:tc>
          <w:tcPr>
            <w:tcW w:w="792" w:type="dxa"/>
          </w:tcPr>
          <w:p w14:paraId="442BC40C" w14:textId="77777777" w:rsidR="003008F8" w:rsidRDefault="00B718F9">
            <w:r>
              <w:t>❍</w:t>
            </w:r>
            <w:r>
              <w:rPr>
                <w:sz w:val="20"/>
                <w:vertAlign w:val="subscript"/>
              </w:rPr>
              <w:t xml:space="preserve">   98</w:t>
            </w:r>
          </w:p>
        </w:tc>
        <w:tc>
          <w:tcPr>
            <w:tcW w:w="9288" w:type="dxa"/>
          </w:tcPr>
          <w:p w14:paraId="5E0CE30A" w14:textId="77777777" w:rsidR="003008F8" w:rsidRDefault="00B718F9">
            <w:r>
              <w:t>Don't know</w:t>
            </w:r>
          </w:p>
        </w:tc>
      </w:tr>
      <w:tr w:rsidR="003008F8" w14:paraId="4AA03CE0" w14:textId="77777777">
        <w:tc>
          <w:tcPr>
            <w:tcW w:w="792" w:type="dxa"/>
          </w:tcPr>
          <w:p w14:paraId="4A855504" w14:textId="77777777" w:rsidR="003008F8" w:rsidRDefault="00B718F9">
            <w:r>
              <w:t>❍</w:t>
            </w:r>
            <w:r>
              <w:rPr>
                <w:sz w:val="20"/>
                <w:vertAlign w:val="subscript"/>
              </w:rPr>
              <w:t xml:space="preserve">   99</w:t>
            </w:r>
          </w:p>
        </w:tc>
        <w:tc>
          <w:tcPr>
            <w:tcW w:w="9288" w:type="dxa"/>
          </w:tcPr>
          <w:p w14:paraId="781B4E85" w14:textId="77777777" w:rsidR="003008F8" w:rsidRDefault="00B718F9">
            <w:r>
              <w:t>Prefer not to answer</w:t>
            </w:r>
          </w:p>
        </w:tc>
      </w:tr>
    </w:tbl>
    <w:p w14:paraId="004C4142" w14:textId="77777777" w:rsidR="003008F8" w:rsidRDefault="003008F8"/>
    <w:p w14:paraId="08703954" w14:textId="77777777" w:rsidR="003008F8" w:rsidRDefault="00B718F9">
      <w:pPr>
        <w:keepNext/>
        <w:spacing w:after="40"/>
      </w:pPr>
      <w:r>
        <w:rPr>
          <w:b/>
        </w:rPr>
        <w:t>Q81</w:t>
      </w:r>
      <w:r>
        <w:rPr>
          <w:i/>
          <w:sz w:val="20"/>
        </w:rPr>
        <w:tab/>
      </w:r>
      <w:r>
        <w:rPr>
          <w:i/>
          <w:sz w:val="20"/>
        </w:rPr>
        <w:t>Show if used genAI for business (Q68_3 = 1)</w:t>
      </w:r>
    </w:p>
    <w:p w14:paraId="5453EF68" w14:textId="77777777" w:rsidR="003008F8" w:rsidRDefault="00B718F9">
      <w:pPr>
        <w:keepNext/>
        <w:spacing w:after="0"/>
      </w:pPr>
      <w:r>
        <w:t>Has the time saved through AI allowed you to focus on any new strategic priorities or business opportunities?</w:t>
      </w:r>
      <w:r>
        <w:br/>
      </w:r>
    </w:p>
    <w:p w14:paraId="33145139" w14:textId="77777777" w:rsidR="003008F8" w:rsidRDefault="00B718F9">
      <w:pPr>
        <w:keepNext/>
        <w:spacing w:after="0"/>
      </w:pPr>
      <w:r>
        <w:rPr>
          <w:i/>
          <w:color w:val="A8A8A8"/>
          <w:sz w:val="20"/>
        </w:rPr>
        <w:t>Please do not enter personally identifying information (e.g., name, email address, phone number, mailing address), as anything you enter may be shared with the sponsor of this research.</w:t>
      </w:r>
      <w:r>
        <w:rPr>
          <w:i/>
          <w:color w:val="A8A8A8"/>
          <w:sz w:val="20"/>
        </w:rPr>
        <w:br/>
      </w:r>
    </w:p>
    <w:p w14:paraId="2D7CCA34" w14:textId="77777777" w:rsidR="003008F8" w:rsidRDefault="00B718F9">
      <w:pPr>
        <w:keepNext/>
        <w:keepLines/>
        <w:spacing w:after="0"/>
      </w:pPr>
      <w:r>
        <w:t>__________________________________________________</w:t>
      </w:r>
      <w:r>
        <w:br/>
        <w:t>__________________________________________________</w:t>
      </w:r>
      <w:r>
        <w:br/>
        <w:t>__________________________________________________</w:t>
      </w:r>
      <w:r>
        <w:br/>
        <w:t>__________________________________________________</w:t>
      </w:r>
      <w:r>
        <w:br/>
        <w:t>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407FFF77" w14:textId="77777777">
        <w:tc>
          <w:tcPr>
            <w:tcW w:w="792" w:type="dxa"/>
          </w:tcPr>
          <w:p w14:paraId="27660635" w14:textId="77777777" w:rsidR="003008F8" w:rsidRDefault="00B718F9">
            <w:r>
              <w:t>❑</w:t>
            </w:r>
            <w:r>
              <w:rPr>
                <w:sz w:val="20"/>
                <w:vertAlign w:val="subscript"/>
              </w:rPr>
              <w:t xml:space="preserve">   -5</w:t>
            </w:r>
          </w:p>
        </w:tc>
        <w:tc>
          <w:tcPr>
            <w:tcW w:w="9288" w:type="dxa"/>
          </w:tcPr>
          <w:p w14:paraId="1008E684" w14:textId="77777777" w:rsidR="003008F8" w:rsidRDefault="00B718F9">
            <w:r>
              <w:t>Not Applicable</w:t>
            </w:r>
          </w:p>
        </w:tc>
      </w:tr>
    </w:tbl>
    <w:p w14:paraId="097843D6" w14:textId="77777777" w:rsidR="003008F8" w:rsidRDefault="003008F8"/>
    <w:p w14:paraId="65CF26C8" w14:textId="77777777" w:rsidR="003008F8" w:rsidRDefault="00B718F9">
      <w:pPr>
        <w:keepNext/>
        <w:spacing w:after="40"/>
      </w:pPr>
      <w:r>
        <w:rPr>
          <w:b/>
        </w:rPr>
        <w:t>Q82</w:t>
      </w:r>
      <w:r>
        <w:rPr>
          <w:i/>
          <w:sz w:val="20"/>
        </w:rPr>
        <w:tab/>
        <w:t>Show if used genAI for business (Q68_3 = 1)</w:t>
      </w:r>
    </w:p>
    <w:p w14:paraId="570FAFC8" w14:textId="77777777" w:rsidR="003008F8" w:rsidRDefault="00B718F9">
      <w:pPr>
        <w:keepNext/>
        <w:spacing w:after="0"/>
      </w:pPr>
      <w:r>
        <w:t>How has the time saved through AI affected your employees' roles or responsibilities?</w:t>
      </w:r>
      <w:r>
        <w:br/>
      </w:r>
    </w:p>
    <w:p w14:paraId="0FD75F6E" w14:textId="77777777" w:rsidR="003008F8" w:rsidRDefault="00B718F9">
      <w:pPr>
        <w:keepNext/>
        <w:spacing w:after="0"/>
      </w:pPr>
      <w:r>
        <w:rPr>
          <w:i/>
          <w:color w:val="A8A8A8"/>
          <w:sz w:val="20"/>
        </w:rPr>
        <w:t>Select all that apply</w:t>
      </w:r>
      <w:r>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7D350EA7" w14:textId="77777777">
        <w:tc>
          <w:tcPr>
            <w:tcW w:w="792" w:type="dxa"/>
          </w:tcPr>
          <w:p w14:paraId="5474B548" w14:textId="77777777" w:rsidR="003008F8" w:rsidRDefault="00B718F9">
            <w:r>
              <w:t>❑</w:t>
            </w:r>
            <w:r>
              <w:rPr>
                <w:sz w:val="20"/>
                <w:vertAlign w:val="subscript"/>
              </w:rPr>
              <w:t xml:space="preserve">   1</w:t>
            </w:r>
          </w:p>
        </w:tc>
        <w:tc>
          <w:tcPr>
            <w:tcW w:w="9288" w:type="dxa"/>
          </w:tcPr>
          <w:p w14:paraId="1C5B7F73" w14:textId="77777777" w:rsidR="003008F8" w:rsidRDefault="00B718F9">
            <w:r>
              <w:t>More focus on creative tasks *</w:t>
            </w:r>
          </w:p>
        </w:tc>
      </w:tr>
      <w:tr w:rsidR="003008F8" w14:paraId="37C314F4" w14:textId="77777777">
        <w:tc>
          <w:tcPr>
            <w:tcW w:w="792" w:type="dxa"/>
          </w:tcPr>
          <w:p w14:paraId="77801F7D" w14:textId="77777777" w:rsidR="003008F8" w:rsidRDefault="00B718F9">
            <w:r>
              <w:t>❑</w:t>
            </w:r>
            <w:r>
              <w:rPr>
                <w:sz w:val="20"/>
                <w:vertAlign w:val="subscript"/>
              </w:rPr>
              <w:t xml:space="preserve">   2</w:t>
            </w:r>
          </w:p>
        </w:tc>
        <w:tc>
          <w:tcPr>
            <w:tcW w:w="9288" w:type="dxa"/>
          </w:tcPr>
          <w:p w14:paraId="09450450" w14:textId="77777777" w:rsidR="003008F8" w:rsidRDefault="00B718F9">
            <w:r>
              <w:t>Reduced workload *</w:t>
            </w:r>
          </w:p>
        </w:tc>
      </w:tr>
      <w:tr w:rsidR="003008F8" w14:paraId="4945981F" w14:textId="77777777">
        <w:tc>
          <w:tcPr>
            <w:tcW w:w="792" w:type="dxa"/>
          </w:tcPr>
          <w:p w14:paraId="5207AEB4" w14:textId="77777777" w:rsidR="003008F8" w:rsidRDefault="00B718F9">
            <w:r>
              <w:t>❑</w:t>
            </w:r>
            <w:r>
              <w:rPr>
                <w:sz w:val="20"/>
                <w:vertAlign w:val="subscript"/>
              </w:rPr>
              <w:t xml:space="preserve">   3</w:t>
            </w:r>
          </w:p>
        </w:tc>
        <w:tc>
          <w:tcPr>
            <w:tcW w:w="9288" w:type="dxa"/>
          </w:tcPr>
          <w:p w14:paraId="0BC615F9" w14:textId="77777777" w:rsidR="003008F8" w:rsidRDefault="00B718F9">
            <w:r>
              <w:t>Enhanced skill development *</w:t>
            </w:r>
          </w:p>
        </w:tc>
      </w:tr>
      <w:tr w:rsidR="003008F8" w14:paraId="1E679999" w14:textId="77777777">
        <w:tc>
          <w:tcPr>
            <w:tcW w:w="792" w:type="dxa"/>
          </w:tcPr>
          <w:p w14:paraId="0DE9AC9D" w14:textId="77777777" w:rsidR="003008F8" w:rsidRDefault="00B718F9">
            <w:r>
              <w:t>❑</w:t>
            </w:r>
            <w:r>
              <w:rPr>
                <w:sz w:val="20"/>
                <w:vertAlign w:val="subscript"/>
              </w:rPr>
              <w:t xml:space="preserve">   4</w:t>
            </w:r>
          </w:p>
        </w:tc>
        <w:tc>
          <w:tcPr>
            <w:tcW w:w="9288" w:type="dxa"/>
          </w:tcPr>
          <w:p w14:paraId="588FC439" w14:textId="77777777" w:rsidR="003008F8" w:rsidRDefault="00B718F9">
            <w:r>
              <w:t>Less overall stress *</w:t>
            </w:r>
          </w:p>
        </w:tc>
      </w:tr>
      <w:tr w:rsidR="003008F8" w14:paraId="56F0F92C" w14:textId="77777777">
        <w:tc>
          <w:tcPr>
            <w:tcW w:w="792" w:type="dxa"/>
          </w:tcPr>
          <w:p w14:paraId="077C42B9" w14:textId="77777777" w:rsidR="003008F8" w:rsidRDefault="00B718F9">
            <w:r>
              <w:t>❑</w:t>
            </w:r>
            <w:r>
              <w:rPr>
                <w:sz w:val="20"/>
                <w:vertAlign w:val="subscript"/>
              </w:rPr>
              <w:t xml:space="preserve">   5</w:t>
            </w:r>
          </w:p>
        </w:tc>
        <w:tc>
          <w:tcPr>
            <w:tcW w:w="9288" w:type="dxa"/>
          </w:tcPr>
          <w:p w14:paraId="45187944" w14:textId="77777777" w:rsidR="003008F8" w:rsidRDefault="00B718F9">
            <w:r>
              <w:t>Increased productivity *</w:t>
            </w:r>
          </w:p>
        </w:tc>
      </w:tr>
      <w:tr w:rsidR="003008F8" w14:paraId="5BC13014" w14:textId="77777777">
        <w:tc>
          <w:tcPr>
            <w:tcW w:w="792" w:type="dxa"/>
          </w:tcPr>
          <w:p w14:paraId="7593F428" w14:textId="77777777" w:rsidR="003008F8" w:rsidRDefault="00B718F9">
            <w:r>
              <w:t>❑</w:t>
            </w:r>
            <w:r>
              <w:rPr>
                <w:sz w:val="20"/>
                <w:vertAlign w:val="subscript"/>
              </w:rPr>
              <w:t xml:space="preserve">   6</w:t>
            </w:r>
          </w:p>
        </w:tc>
        <w:tc>
          <w:tcPr>
            <w:tcW w:w="9288" w:type="dxa"/>
          </w:tcPr>
          <w:p w14:paraId="480AA74E" w14:textId="77777777" w:rsidR="003008F8" w:rsidRDefault="00B718F9">
            <w:r>
              <w:t>Don’t know</w:t>
            </w:r>
            <w:r>
              <w:rPr>
                <w:i/>
                <w:color w:val="A8A8A8"/>
                <w:sz w:val="20"/>
              </w:rPr>
              <w:tab/>
              <w:t>(Exclusive)</w:t>
            </w:r>
          </w:p>
        </w:tc>
      </w:tr>
      <w:tr w:rsidR="003008F8" w14:paraId="22501FB1" w14:textId="77777777">
        <w:tc>
          <w:tcPr>
            <w:tcW w:w="792" w:type="dxa"/>
          </w:tcPr>
          <w:p w14:paraId="1D5E59D1" w14:textId="77777777" w:rsidR="003008F8" w:rsidRDefault="00B718F9">
            <w:r>
              <w:t>❑</w:t>
            </w:r>
            <w:r>
              <w:rPr>
                <w:sz w:val="20"/>
                <w:vertAlign w:val="subscript"/>
              </w:rPr>
              <w:t xml:space="preserve">   7</w:t>
            </w:r>
          </w:p>
        </w:tc>
        <w:tc>
          <w:tcPr>
            <w:tcW w:w="9288" w:type="dxa"/>
          </w:tcPr>
          <w:p w14:paraId="47A865A4" w14:textId="77777777" w:rsidR="003008F8" w:rsidRDefault="00B718F9">
            <w:r>
              <w:t>Prefer not to answer</w:t>
            </w:r>
            <w:r>
              <w:rPr>
                <w:i/>
                <w:color w:val="A8A8A8"/>
                <w:sz w:val="20"/>
              </w:rPr>
              <w:tab/>
              <w:t>(Exclusive)</w:t>
            </w:r>
          </w:p>
        </w:tc>
      </w:tr>
    </w:tbl>
    <w:p w14:paraId="76DC9E57" w14:textId="77777777" w:rsidR="003008F8" w:rsidRDefault="00B718F9">
      <w:pPr>
        <w:spacing w:after="0"/>
      </w:pPr>
      <w:r>
        <w:rPr>
          <w:i/>
          <w:color w:val="A8A8A8"/>
          <w:sz w:val="20"/>
        </w:rPr>
        <w:t>Levels marked with * are randomized</w:t>
      </w:r>
    </w:p>
    <w:p w14:paraId="08B37608" w14:textId="77777777" w:rsidR="003008F8" w:rsidRDefault="003008F8"/>
    <w:p w14:paraId="67C3BF49" w14:textId="77777777" w:rsidR="003008F8" w:rsidRDefault="00B718F9">
      <w:pPr>
        <w:keepNext/>
        <w:spacing w:after="40"/>
      </w:pPr>
      <w:r>
        <w:rPr>
          <w:b/>
        </w:rPr>
        <w:t>Q83</w:t>
      </w:r>
      <w:r>
        <w:rPr>
          <w:i/>
          <w:sz w:val="20"/>
        </w:rPr>
        <w:tab/>
        <w:t>Show if used genAI for business (Q68_3 = 1)</w:t>
      </w:r>
    </w:p>
    <w:p w14:paraId="5B8E3E11" w14:textId="77777777" w:rsidR="003008F8" w:rsidRDefault="00B718F9">
      <w:pPr>
        <w:keepNext/>
        <w:spacing w:after="0"/>
      </w:pPr>
      <w:r>
        <w:t>Has AI impacted your business’ workforce needs?</w:t>
      </w:r>
      <w:r>
        <w:br/>
      </w:r>
    </w:p>
    <w:p w14:paraId="7AEFF740" w14:textId="77777777" w:rsidR="003008F8" w:rsidRDefault="00B718F9">
      <w:pPr>
        <w:keepNext/>
        <w:spacing w:after="0"/>
      </w:pPr>
      <w:r>
        <w:rPr>
          <w:i/>
          <w:color w:val="A8A8A8"/>
          <w:sz w:val="20"/>
        </w:rPr>
        <w:t>Select all that apply</w:t>
      </w:r>
      <w:r>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5342F618" w14:textId="77777777">
        <w:tc>
          <w:tcPr>
            <w:tcW w:w="792" w:type="dxa"/>
          </w:tcPr>
          <w:p w14:paraId="62ED53B9" w14:textId="77777777" w:rsidR="003008F8" w:rsidRDefault="00B718F9">
            <w:r>
              <w:t>❑</w:t>
            </w:r>
            <w:r>
              <w:rPr>
                <w:sz w:val="20"/>
                <w:vertAlign w:val="subscript"/>
              </w:rPr>
              <w:t xml:space="preserve">   1</w:t>
            </w:r>
          </w:p>
        </w:tc>
        <w:tc>
          <w:tcPr>
            <w:tcW w:w="9288" w:type="dxa"/>
          </w:tcPr>
          <w:p w14:paraId="45B1DB9D" w14:textId="77777777" w:rsidR="003008F8" w:rsidRDefault="00B718F9">
            <w:r>
              <w:t>AI has allowed this business to release employees from work to save costs *</w:t>
            </w:r>
          </w:p>
        </w:tc>
      </w:tr>
      <w:tr w:rsidR="003008F8" w14:paraId="0940EBCF" w14:textId="77777777">
        <w:tc>
          <w:tcPr>
            <w:tcW w:w="792" w:type="dxa"/>
          </w:tcPr>
          <w:p w14:paraId="4AE7CB50" w14:textId="77777777" w:rsidR="003008F8" w:rsidRDefault="00B718F9">
            <w:r>
              <w:t>❑</w:t>
            </w:r>
            <w:r>
              <w:rPr>
                <w:sz w:val="20"/>
                <w:vertAlign w:val="subscript"/>
              </w:rPr>
              <w:t xml:space="preserve">   2</w:t>
            </w:r>
          </w:p>
        </w:tc>
        <w:tc>
          <w:tcPr>
            <w:tcW w:w="9288" w:type="dxa"/>
          </w:tcPr>
          <w:p w14:paraId="396F98AD" w14:textId="77777777" w:rsidR="003008F8" w:rsidRDefault="00B718F9">
            <w:r>
              <w:t>AI has freed up our employees for other tasks *</w:t>
            </w:r>
          </w:p>
        </w:tc>
      </w:tr>
      <w:tr w:rsidR="003008F8" w14:paraId="375CC1F1" w14:textId="77777777">
        <w:tc>
          <w:tcPr>
            <w:tcW w:w="792" w:type="dxa"/>
          </w:tcPr>
          <w:p w14:paraId="1AA31834" w14:textId="77777777" w:rsidR="003008F8" w:rsidRDefault="00B718F9">
            <w:r>
              <w:t>❑</w:t>
            </w:r>
            <w:r>
              <w:rPr>
                <w:sz w:val="20"/>
                <w:vertAlign w:val="subscript"/>
              </w:rPr>
              <w:t xml:space="preserve">   3</w:t>
            </w:r>
          </w:p>
        </w:tc>
        <w:tc>
          <w:tcPr>
            <w:tcW w:w="9288" w:type="dxa"/>
          </w:tcPr>
          <w:p w14:paraId="7DE4389C" w14:textId="77777777" w:rsidR="003008F8" w:rsidRDefault="00B718F9">
            <w:r>
              <w:t>AI has allowed us to release independent contractors we would otherwise work with *</w:t>
            </w:r>
          </w:p>
        </w:tc>
      </w:tr>
      <w:tr w:rsidR="003008F8" w14:paraId="4B1DC0A9" w14:textId="77777777">
        <w:tc>
          <w:tcPr>
            <w:tcW w:w="792" w:type="dxa"/>
          </w:tcPr>
          <w:p w14:paraId="7C890B65" w14:textId="77777777" w:rsidR="003008F8" w:rsidRDefault="00B718F9">
            <w:r>
              <w:t>❑</w:t>
            </w:r>
            <w:r>
              <w:rPr>
                <w:sz w:val="20"/>
                <w:vertAlign w:val="subscript"/>
              </w:rPr>
              <w:t xml:space="preserve">   4</w:t>
            </w:r>
          </w:p>
        </w:tc>
        <w:tc>
          <w:tcPr>
            <w:tcW w:w="9288" w:type="dxa"/>
          </w:tcPr>
          <w:p w14:paraId="30872185" w14:textId="77777777" w:rsidR="003008F8" w:rsidRDefault="00B718F9">
            <w:r>
              <w:t>AI has allowed our employees to develop new skills they didn’t previously have *</w:t>
            </w:r>
          </w:p>
        </w:tc>
      </w:tr>
      <w:tr w:rsidR="003008F8" w14:paraId="29DE8938" w14:textId="77777777">
        <w:tc>
          <w:tcPr>
            <w:tcW w:w="792" w:type="dxa"/>
          </w:tcPr>
          <w:p w14:paraId="4F74E8F6" w14:textId="77777777" w:rsidR="003008F8" w:rsidRDefault="00B718F9">
            <w:r>
              <w:t>❑</w:t>
            </w:r>
            <w:r>
              <w:rPr>
                <w:sz w:val="20"/>
                <w:vertAlign w:val="subscript"/>
              </w:rPr>
              <w:t xml:space="preserve">   5</w:t>
            </w:r>
          </w:p>
        </w:tc>
        <w:tc>
          <w:tcPr>
            <w:tcW w:w="9288" w:type="dxa"/>
          </w:tcPr>
          <w:p w14:paraId="531A0FD7" w14:textId="77777777" w:rsidR="003008F8" w:rsidRDefault="00B718F9">
            <w:r>
              <w:t>AI has had no impact on workload or training and development *</w:t>
            </w:r>
          </w:p>
        </w:tc>
      </w:tr>
      <w:tr w:rsidR="003008F8" w14:paraId="26D6BFE3" w14:textId="77777777">
        <w:tc>
          <w:tcPr>
            <w:tcW w:w="792" w:type="dxa"/>
          </w:tcPr>
          <w:p w14:paraId="5942E237" w14:textId="77777777" w:rsidR="003008F8" w:rsidRDefault="00B718F9">
            <w:r>
              <w:t>❑</w:t>
            </w:r>
            <w:r>
              <w:rPr>
                <w:sz w:val="20"/>
                <w:vertAlign w:val="subscript"/>
              </w:rPr>
              <w:t xml:space="preserve">   6</w:t>
            </w:r>
          </w:p>
        </w:tc>
        <w:tc>
          <w:tcPr>
            <w:tcW w:w="9288" w:type="dxa"/>
          </w:tcPr>
          <w:p w14:paraId="75ED2CA5" w14:textId="77777777" w:rsidR="003008F8" w:rsidRDefault="00B718F9">
            <w:r>
              <w:t>Don’t know</w:t>
            </w:r>
            <w:r>
              <w:rPr>
                <w:i/>
                <w:color w:val="A8A8A8"/>
                <w:sz w:val="20"/>
              </w:rPr>
              <w:tab/>
              <w:t>(Exclusive)</w:t>
            </w:r>
          </w:p>
        </w:tc>
      </w:tr>
    </w:tbl>
    <w:p w14:paraId="178C2A61" w14:textId="77777777" w:rsidR="003008F8" w:rsidRDefault="00B718F9">
      <w:pPr>
        <w:spacing w:after="0"/>
      </w:pPr>
      <w:r>
        <w:rPr>
          <w:i/>
          <w:color w:val="A8A8A8"/>
          <w:sz w:val="20"/>
        </w:rPr>
        <w:t>Levels marked with * are randomized</w:t>
      </w:r>
    </w:p>
    <w:p w14:paraId="77428694" w14:textId="77777777" w:rsidR="003008F8" w:rsidRDefault="003008F8"/>
    <w:p w14:paraId="4E31D693" w14:textId="77777777" w:rsidR="003008F8" w:rsidRDefault="00B718F9">
      <w:pPr>
        <w:keepNext/>
        <w:spacing w:after="40"/>
      </w:pPr>
      <w:r>
        <w:rPr>
          <w:b/>
        </w:rPr>
        <w:t>Q84</w:t>
      </w:r>
    </w:p>
    <w:p w14:paraId="69019426" w14:textId="77777777" w:rsidR="003008F8" w:rsidRDefault="00B718F9">
      <w:pPr>
        <w:keepNext/>
        <w:spacing w:after="0"/>
      </w:pPr>
      <w:r>
        <w:t>When considering vendors and/or service providers for your business, which of the following most closely aligns with your opinion?</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679969E0" w14:textId="77777777">
        <w:tc>
          <w:tcPr>
            <w:tcW w:w="792" w:type="dxa"/>
          </w:tcPr>
          <w:p w14:paraId="7C9D7255" w14:textId="77777777" w:rsidR="003008F8" w:rsidRDefault="00B718F9">
            <w:r>
              <w:t>❍</w:t>
            </w:r>
            <w:r>
              <w:rPr>
                <w:sz w:val="20"/>
                <w:vertAlign w:val="subscript"/>
              </w:rPr>
              <w:t xml:space="preserve">   1</w:t>
            </w:r>
          </w:p>
        </w:tc>
        <w:tc>
          <w:tcPr>
            <w:tcW w:w="9288" w:type="dxa"/>
          </w:tcPr>
          <w:p w14:paraId="3F3822BC" w14:textId="77777777" w:rsidR="003008F8" w:rsidRDefault="00B718F9">
            <w:r>
              <w:t>This business actively seeks out vendors and/or service providers that utilize AI</w:t>
            </w:r>
          </w:p>
        </w:tc>
      </w:tr>
      <w:tr w:rsidR="003008F8" w14:paraId="3CE12EA5" w14:textId="77777777">
        <w:tc>
          <w:tcPr>
            <w:tcW w:w="792" w:type="dxa"/>
          </w:tcPr>
          <w:p w14:paraId="037F9F94" w14:textId="77777777" w:rsidR="003008F8" w:rsidRDefault="00B718F9">
            <w:r>
              <w:t>❍</w:t>
            </w:r>
            <w:r>
              <w:rPr>
                <w:sz w:val="20"/>
                <w:vertAlign w:val="subscript"/>
              </w:rPr>
              <w:t xml:space="preserve">   2</w:t>
            </w:r>
          </w:p>
        </w:tc>
        <w:tc>
          <w:tcPr>
            <w:tcW w:w="9288" w:type="dxa"/>
          </w:tcPr>
          <w:p w14:paraId="5219A524" w14:textId="77777777" w:rsidR="003008F8" w:rsidRDefault="00B718F9">
            <w:r>
              <w:t>This business actively avoids vendors and/or service providers that utilize AI</w:t>
            </w:r>
          </w:p>
        </w:tc>
      </w:tr>
      <w:tr w:rsidR="003008F8" w14:paraId="3EA26FBE" w14:textId="77777777">
        <w:tc>
          <w:tcPr>
            <w:tcW w:w="792" w:type="dxa"/>
          </w:tcPr>
          <w:p w14:paraId="25C73E3E" w14:textId="77777777" w:rsidR="003008F8" w:rsidRDefault="00B718F9">
            <w:r>
              <w:t>❍</w:t>
            </w:r>
            <w:r>
              <w:rPr>
                <w:sz w:val="20"/>
                <w:vertAlign w:val="subscript"/>
              </w:rPr>
              <w:t xml:space="preserve">   3</w:t>
            </w:r>
          </w:p>
        </w:tc>
        <w:tc>
          <w:tcPr>
            <w:tcW w:w="9288" w:type="dxa"/>
          </w:tcPr>
          <w:p w14:paraId="67ABA33E" w14:textId="77777777" w:rsidR="003008F8" w:rsidRDefault="00B718F9">
            <w:r>
              <w:t>This business doesn’t consider AI-usage in any way when considering vendors and/or service providers</w:t>
            </w:r>
          </w:p>
        </w:tc>
      </w:tr>
    </w:tbl>
    <w:p w14:paraId="78A5AD47" w14:textId="77777777" w:rsidR="003008F8" w:rsidRDefault="003008F8"/>
    <w:p w14:paraId="06F57428" w14:textId="77777777" w:rsidR="003008F8" w:rsidRDefault="00B718F9">
      <w:pPr>
        <w:keepNext/>
        <w:spacing w:after="40"/>
      </w:pPr>
      <w:r>
        <w:rPr>
          <w:b/>
        </w:rPr>
        <w:t>Q85</w:t>
      </w:r>
    </w:p>
    <w:p w14:paraId="1175E3A6" w14:textId="77777777" w:rsidR="003008F8" w:rsidRDefault="00B718F9">
      <w:pPr>
        <w:keepNext/>
        <w:spacing w:after="0"/>
      </w:pPr>
      <w:r>
        <w:t>As a business owner, which term do you feel best represents your enterprise?</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1092FE9F" w14:textId="77777777">
        <w:tc>
          <w:tcPr>
            <w:tcW w:w="792" w:type="dxa"/>
          </w:tcPr>
          <w:p w14:paraId="72AB04DC" w14:textId="77777777" w:rsidR="003008F8" w:rsidRDefault="00B718F9">
            <w:r>
              <w:t>❍</w:t>
            </w:r>
            <w:r>
              <w:rPr>
                <w:sz w:val="20"/>
                <w:vertAlign w:val="subscript"/>
              </w:rPr>
              <w:t xml:space="preserve">   1</w:t>
            </w:r>
          </w:p>
        </w:tc>
        <w:tc>
          <w:tcPr>
            <w:tcW w:w="9288" w:type="dxa"/>
          </w:tcPr>
          <w:p w14:paraId="25E6568C" w14:textId="77777777" w:rsidR="003008F8" w:rsidRDefault="00B718F9">
            <w:r>
              <w:t>Small Business</w:t>
            </w:r>
          </w:p>
        </w:tc>
      </w:tr>
      <w:tr w:rsidR="003008F8" w14:paraId="694D7AD4" w14:textId="77777777">
        <w:tc>
          <w:tcPr>
            <w:tcW w:w="792" w:type="dxa"/>
          </w:tcPr>
          <w:p w14:paraId="723ED15B" w14:textId="77777777" w:rsidR="003008F8" w:rsidRDefault="00B718F9">
            <w:r>
              <w:t>❍</w:t>
            </w:r>
            <w:r>
              <w:rPr>
                <w:sz w:val="20"/>
                <w:vertAlign w:val="subscript"/>
              </w:rPr>
              <w:t xml:space="preserve">   2</w:t>
            </w:r>
          </w:p>
        </w:tc>
        <w:tc>
          <w:tcPr>
            <w:tcW w:w="9288" w:type="dxa"/>
          </w:tcPr>
          <w:p w14:paraId="6EF287B7" w14:textId="77777777" w:rsidR="003008F8" w:rsidRDefault="00B718F9">
            <w:r>
              <w:t>Microbusiness</w:t>
            </w:r>
          </w:p>
        </w:tc>
      </w:tr>
      <w:tr w:rsidR="003008F8" w14:paraId="3C39DC6D" w14:textId="77777777">
        <w:tc>
          <w:tcPr>
            <w:tcW w:w="792" w:type="dxa"/>
          </w:tcPr>
          <w:p w14:paraId="5C6E00E3" w14:textId="77777777" w:rsidR="003008F8" w:rsidRDefault="00B718F9">
            <w:r>
              <w:t>❍</w:t>
            </w:r>
            <w:r>
              <w:rPr>
                <w:sz w:val="20"/>
                <w:vertAlign w:val="subscript"/>
              </w:rPr>
              <w:t xml:space="preserve">   3</w:t>
            </w:r>
          </w:p>
        </w:tc>
        <w:tc>
          <w:tcPr>
            <w:tcW w:w="9288" w:type="dxa"/>
          </w:tcPr>
          <w:p w14:paraId="0324F78F" w14:textId="77777777" w:rsidR="003008F8" w:rsidRDefault="00B718F9">
            <w:r>
              <w:t>Other (specify): __________________________________________________</w:t>
            </w:r>
          </w:p>
        </w:tc>
      </w:tr>
      <w:tr w:rsidR="003008F8" w14:paraId="04CD2A08" w14:textId="77777777">
        <w:tc>
          <w:tcPr>
            <w:tcW w:w="792" w:type="dxa"/>
          </w:tcPr>
          <w:p w14:paraId="12CA1346" w14:textId="77777777" w:rsidR="003008F8" w:rsidRDefault="00B718F9">
            <w:r>
              <w:t>❑</w:t>
            </w:r>
            <w:r>
              <w:rPr>
                <w:sz w:val="20"/>
                <w:vertAlign w:val="subscript"/>
              </w:rPr>
              <w:t xml:space="preserve">   -8</w:t>
            </w:r>
          </w:p>
        </w:tc>
        <w:tc>
          <w:tcPr>
            <w:tcW w:w="9288" w:type="dxa"/>
          </w:tcPr>
          <w:p w14:paraId="6D522E75" w14:textId="77777777" w:rsidR="003008F8" w:rsidRDefault="00B718F9">
            <w:r>
              <w:t>Prefer not to answer</w:t>
            </w:r>
          </w:p>
        </w:tc>
      </w:tr>
      <w:tr w:rsidR="003008F8" w14:paraId="525BCF10" w14:textId="77777777">
        <w:tc>
          <w:tcPr>
            <w:tcW w:w="792" w:type="dxa"/>
          </w:tcPr>
          <w:p w14:paraId="4DD21B32" w14:textId="77777777" w:rsidR="003008F8" w:rsidRDefault="00B718F9">
            <w:r>
              <w:t>❑</w:t>
            </w:r>
            <w:r>
              <w:rPr>
                <w:sz w:val="20"/>
                <w:vertAlign w:val="subscript"/>
              </w:rPr>
              <w:t xml:space="preserve">   -9</w:t>
            </w:r>
          </w:p>
        </w:tc>
        <w:tc>
          <w:tcPr>
            <w:tcW w:w="9288" w:type="dxa"/>
          </w:tcPr>
          <w:p w14:paraId="106A200A" w14:textId="77777777" w:rsidR="003008F8" w:rsidRDefault="00B718F9">
            <w:r>
              <w:t>Not sure</w:t>
            </w:r>
          </w:p>
        </w:tc>
      </w:tr>
    </w:tbl>
    <w:p w14:paraId="272371D4" w14:textId="77777777" w:rsidR="003008F8" w:rsidRDefault="003008F8"/>
    <w:p w14:paraId="15D2A3C4" w14:textId="77777777" w:rsidR="003008F8" w:rsidRDefault="00B718F9">
      <w:pPr>
        <w:keepNext/>
        <w:spacing w:after="40"/>
      </w:pPr>
      <w:r>
        <w:rPr>
          <w:b/>
        </w:rPr>
        <w:t>Q86</w:t>
      </w:r>
      <w:r>
        <w:rPr>
          <w:i/>
          <w:sz w:val="20"/>
        </w:rPr>
        <w:tab/>
        <w:t>Show if Described business type (Q85 = 1,2,3)</w:t>
      </w:r>
    </w:p>
    <w:p w14:paraId="4CE15032" w14:textId="77777777" w:rsidR="003008F8" w:rsidRDefault="00B718F9">
      <w:pPr>
        <w:keepNext/>
        <w:spacing w:after="0"/>
      </w:pPr>
      <w:r>
        <w:t>Why would you characterize your enterprise as "</w:t>
      </w:r>
      <w:r>
        <w:rPr>
          <w:b/>
          <w:color w:val="000099"/>
        </w:rPr>
        <w:t>&lt;&lt;Q85.text&gt;&gt;</w:t>
      </w:r>
      <w:r>
        <w:t>"?</w:t>
      </w:r>
      <w:r>
        <w:br/>
      </w:r>
    </w:p>
    <w:p w14:paraId="7ACE7EA1" w14:textId="77777777" w:rsidR="003008F8" w:rsidRDefault="00B718F9">
      <w:pPr>
        <w:keepNext/>
        <w:spacing w:after="0"/>
      </w:pPr>
      <w:r>
        <w:rPr>
          <w:i/>
          <w:color w:val="A8A8A8"/>
          <w:sz w:val="20"/>
        </w:rPr>
        <w:t>Please do not enter personally identifying information (e.g., name, email address, phone number, mailing address), as anything you enter may be shared with the sponsor of this research.</w:t>
      </w:r>
      <w:r>
        <w:rPr>
          <w:i/>
          <w:color w:val="A8A8A8"/>
          <w:sz w:val="20"/>
        </w:rPr>
        <w:br/>
      </w:r>
    </w:p>
    <w:p w14:paraId="5EDCD8FA" w14:textId="77777777" w:rsidR="003008F8" w:rsidRDefault="00B718F9">
      <w:pPr>
        <w:keepNext/>
        <w:keepLines/>
        <w:spacing w:after="0"/>
      </w:pPr>
      <w:r>
        <w:t>__________________________________________________</w:t>
      </w:r>
      <w:r>
        <w:br/>
        <w:t>__________________________________________________</w:t>
      </w:r>
      <w:r>
        <w:br/>
        <w:t>__________________________________________________</w:t>
      </w:r>
      <w:r>
        <w:br/>
        <w:t>__________________________________________________</w:t>
      </w:r>
      <w:r>
        <w:br/>
        <w:t>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590DAFF3" w14:textId="77777777">
        <w:tc>
          <w:tcPr>
            <w:tcW w:w="792" w:type="dxa"/>
          </w:tcPr>
          <w:p w14:paraId="597CDDA3" w14:textId="77777777" w:rsidR="003008F8" w:rsidRDefault="00B718F9">
            <w:r>
              <w:t>❑</w:t>
            </w:r>
            <w:r>
              <w:rPr>
                <w:sz w:val="20"/>
                <w:vertAlign w:val="subscript"/>
              </w:rPr>
              <w:t xml:space="preserve">   -8</w:t>
            </w:r>
          </w:p>
        </w:tc>
        <w:tc>
          <w:tcPr>
            <w:tcW w:w="9288" w:type="dxa"/>
          </w:tcPr>
          <w:p w14:paraId="264FA8DB" w14:textId="77777777" w:rsidR="003008F8" w:rsidRDefault="00B718F9">
            <w:r>
              <w:t>Prefer not to answer</w:t>
            </w:r>
          </w:p>
        </w:tc>
      </w:tr>
      <w:tr w:rsidR="003008F8" w14:paraId="54F50357" w14:textId="77777777">
        <w:tc>
          <w:tcPr>
            <w:tcW w:w="792" w:type="dxa"/>
          </w:tcPr>
          <w:p w14:paraId="7D23E7AC" w14:textId="77777777" w:rsidR="003008F8" w:rsidRDefault="00B718F9">
            <w:r>
              <w:t>❑</w:t>
            </w:r>
            <w:r>
              <w:rPr>
                <w:sz w:val="20"/>
                <w:vertAlign w:val="subscript"/>
              </w:rPr>
              <w:t xml:space="preserve">   -9</w:t>
            </w:r>
          </w:p>
        </w:tc>
        <w:tc>
          <w:tcPr>
            <w:tcW w:w="9288" w:type="dxa"/>
          </w:tcPr>
          <w:p w14:paraId="657BAEFD" w14:textId="77777777" w:rsidR="003008F8" w:rsidRDefault="00B718F9">
            <w:r>
              <w:t>Not sure</w:t>
            </w:r>
          </w:p>
        </w:tc>
      </w:tr>
    </w:tbl>
    <w:p w14:paraId="568DFBDE" w14:textId="77777777" w:rsidR="003008F8" w:rsidRDefault="003008F8"/>
    <w:p w14:paraId="200456A2" w14:textId="77777777" w:rsidR="003008F8" w:rsidRDefault="00B718F9">
      <w:pPr>
        <w:keepNext/>
        <w:spacing w:after="40"/>
        <w:jc w:val="center"/>
      </w:pPr>
      <w:r>
        <w:rPr>
          <w:b/>
          <w:sz w:val="32"/>
          <w:highlight w:val="lightGray"/>
        </w:rPr>
        <w:t>Section Firmographics and Demographics</w:t>
      </w:r>
    </w:p>
    <w:p w14:paraId="617C364D" w14:textId="77777777" w:rsidR="003008F8" w:rsidRDefault="00B718F9">
      <w:pPr>
        <w:keepNext/>
        <w:jc w:val="center"/>
      </w:pPr>
      <w:r>
        <w:rPr>
          <w:sz w:val="16"/>
        </w:rPr>
        <w:t>D1, D2, D3, D4, D5, D6, D7, D8, D9, D10</w:t>
      </w:r>
    </w:p>
    <w:tbl>
      <w:tblPr>
        <w:tblStyle w:val="TableGrid"/>
        <w:tblW w:w="0" w:type="auto"/>
        <w:tblBorders>
          <w:top w:val="single" w:sz="1" w:space="0" w:color="00000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3008F8" w14:paraId="1F319FC8" w14:textId="77777777">
        <w:tc>
          <w:tcPr>
            <w:tcW w:w="10080" w:type="dxa"/>
          </w:tcPr>
          <w:p w14:paraId="753C23AD" w14:textId="77777777" w:rsidR="003008F8" w:rsidRDefault="003008F8">
            <w:pPr>
              <w:keepNext/>
            </w:pPr>
          </w:p>
        </w:tc>
      </w:tr>
    </w:tbl>
    <w:p w14:paraId="4DCB7FEA" w14:textId="77777777" w:rsidR="003008F8" w:rsidRDefault="00B718F9">
      <w:pPr>
        <w:keepNext/>
        <w:spacing w:after="220"/>
      </w:pPr>
      <w:r>
        <w:rPr>
          <w:b/>
          <w:sz w:val="28"/>
          <w:highlight w:val="lightGray"/>
        </w:rPr>
        <w:t>Page Demographics</w:t>
      </w:r>
    </w:p>
    <w:p w14:paraId="12F7200F" w14:textId="77777777" w:rsidR="003008F8" w:rsidRDefault="00B718F9">
      <w:pPr>
        <w:keepNext/>
        <w:spacing w:after="40"/>
      </w:pPr>
      <w:r>
        <w:rPr>
          <w:b/>
        </w:rPr>
        <w:t>D1</w:t>
      </w:r>
    </w:p>
    <w:p w14:paraId="2D959014" w14:textId="77777777" w:rsidR="003008F8" w:rsidRDefault="00B718F9">
      <w:pPr>
        <w:keepNext/>
        <w:spacing w:after="0"/>
      </w:pPr>
      <w:r>
        <w:t>We are interested in knowing more about our customers.  Please tell us which of the following best describes you:</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4CE55A86" w14:textId="77777777">
        <w:tc>
          <w:tcPr>
            <w:tcW w:w="792" w:type="dxa"/>
          </w:tcPr>
          <w:p w14:paraId="5DC524AF" w14:textId="77777777" w:rsidR="003008F8" w:rsidRDefault="00B718F9">
            <w:r>
              <w:t>❍</w:t>
            </w:r>
            <w:r>
              <w:rPr>
                <w:sz w:val="20"/>
                <w:vertAlign w:val="subscript"/>
              </w:rPr>
              <w:t xml:space="preserve">   1</w:t>
            </w:r>
          </w:p>
        </w:tc>
        <w:tc>
          <w:tcPr>
            <w:tcW w:w="9288" w:type="dxa"/>
          </w:tcPr>
          <w:p w14:paraId="6F1D2A1C" w14:textId="77777777" w:rsidR="003008F8" w:rsidRDefault="00B718F9">
            <w:r>
              <w:t>Man</w:t>
            </w:r>
          </w:p>
        </w:tc>
      </w:tr>
      <w:tr w:rsidR="003008F8" w14:paraId="6F683F4D" w14:textId="77777777">
        <w:tc>
          <w:tcPr>
            <w:tcW w:w="792" w:type="dxa"/>
          </w:tcPr>
          <w:p w14:paraId="15CEA551" w14:textId="77777777" w:rsidR="003008F8" w:rsidRDefault="00B718F9">
            <w:r>
              <w:t>❍</w:t>
            </w:r>
            <w:r>
              <w:rPr>
                <w:sz w:val="20"/>
                <w:vertAlign w:val="subscript"/>
              </w:rPr>
              <w:t xml:space="preserve">   2</w:t>
            </w:r>
          </w:p>
        </w:tc>
        <w:tc>
          <w:tcPr>
            <w:tcW w:w="9288" w:type="dxa"/>
          </w:tcPr>
          <w:p w14:paraId="33A8D7B6" w14:textId="77777777" w:rsidR="003008F8" w:rsidRDefault="00B718F9">
            <w:r>
              <w:t>Woman</w:t>
            </w:r>
          </w:p>
        </w:tc>
      </w:tr>
      <w:tr w:rsidR="003008F8" w14:paraId="447EF625" w14:textId="77777777">
        <w:tc>
          <w:tcPr>
            <w:tcW w:w="792" w:type="dxa"/>
          </w:tcPr>
          <w:p w14:paraId="0D51532E" w14:textId="77777777" w:rsidR="003008F8" w:rsidRDefault="00B718F9">
            <w:r>
              <w:t>❍</w:t>
            </w:r>
            <w:r>
              <w:rPr>
                <w:sz w:val="20"/>
                <w:vertAlign w:val="subscript"/>
              </w:rPr>
              <w:t xml:space="preserve">   3</w:t>
            </w:r>
          </w:p>
        </w:tc>
        <w:tc>
          <w:tcPr>
            <w:tcW w:w="9288" w:type="dxa"/>
          </w:tcPr>
          <w:p w14:paraId="03F0B5E6" w14:textId="77777777" w:rsidR="003008F8" w:rsidRDefault="00B718F9">
            <w:r>
              <w:t>Transgender</w:t>
            </w:r>
          </w:p>
        </w:tc>
      </w:tr>
      <w:tr w:rsidR="003008F8" w14:paraId="7CE46320" w14:textId="77777777">
        <w:tc>
          <w:tcPr>
            <w:tcW w:w="792" w:type="dxa"/>
          </w:tcPr>
          <w:p w14:paraId="55B5CF1E" w14:textId="77777777" w:rsidR="003008F8" w:rsidRDefault="00B718F9">
            <w:r>
              <w:t>❍</w:t>
            </w:r>
            <w:r>
              <w:rPr>
                <w:sz w:val="20"/>
                <w:vertAlign w:val="subscript"/>
              </w:rPr>
              <w:t xml:space="preserve">   4</w:t>
            </w:r>
          </w:p>
        </w:tc>
        <w:tc>
          <w:tcPr>
            <w:tcW w:w="9288" w:type="dxa"/>
          </w:tcPr>
          <w:p w14:paraId="3AD79E65" w14:textId="77777777" w:rsidR="003008F8" w:rsidRDefault="00B718F9">
            <w:r>
              <w:t>Intersex</w:t>
            </w:r>
          </w:p>
        </w:tc>
      </w:tr>
      <w:tr w:rsidR="003008F8" w14:paraId="641DA99E" w14:textId="77777777">
        <w:tc>
          <w:tcPr>
            <w:tcW w:w="792" w:type="dxa"/>
          </w:tcPr>
          <w:p w14:paraId="60BBCC0B" w14:textId="77777777" w:rsidR="003008F8" w:rsidRDefault="00B718F9">
            <w:r>
              <w:t>❍</w:t>
            </w:r>
            <w:r>
              <w:rPr>
                <w:sz w:val="20"/>
                <w:vertAlign w:val="subscript"/>
              </w:rPr>
              <w:t xml:space="preserve">   5</w:t>
            </w:r>
          </w:p>
        </w:tc>
        <w:tc>
          <w:tcPr>
            <w:tcW w:w="9288" w:type="dxa"/>
          </w:tcPr>
          <w:p w14:paraId="1F8FA0EF" w14:textId="77777777" w:rsidR="003008F8" w:rsidRDefault="00B718F9">
            <w:r>
              <w:t>Non-binary, Gender Nonconforming, Genderfluid</w:t>
            </w:r>
          </w:p>
        </w:tc>
      </w:tr>
      <w:tr w:rsidR="003008F8" w14:paraId="64BED780" w14:textId="77777777">
        <w:tc>
          <w:tcPr>
            <w:tcW w:w="792" w:type="dxa"/>
          </w:tcPr>
          <w:p w14:paraId="61010676" w14:textId="77777777" w:rsidR="003008F8" w:rsidRDefault="00B718F9">
            <w:r>
              <w:t>❍</w:t>
            </w:r>
            <w:r>
              <w:rPr>
                <w:sz w:val="20"/>
                <w:vertAlign w:val="subscript"/>
              </w:rPr>
              <w:t xml:space="preserve">   6</w:t>
            </w:r>
          </w:p>
        </w:tc>
        <w:tc>
          <w:tcPr>
            <w:tcW w:w="9288" w:type="dxa"/>
          </w:tcPr>
          <w:p w14:paraId="7F61C490" w14:textId="77777777" w:rsidR="003008F8" w:rsidRDefault="00B718F9">
            <w:r>
              <w:t>Agender, or Neutral Gender</w:t>
            </w:r>
          </w:p>
        </w:tc>
      </w:tr>
      <w:tr w:rsidR="003008F8" w14:paraId="513F589F" w14:textId="77777777">
        <w:tc>
          <w:tcPr>
            <w:tcW w:w="792" w:type="dxa"/>
          </w:tcPr>
          <w:p w14:paraId="085E27D7" w14:textId="77777777" w:rsidR="003008F8" w:rsidRDefault="00B718F9">
            <w:r>
              <w:t>❍</w:t>
            </w:r>
            <w:r>
              <w:rPr>
                <w:sz w:val="20"/>
                <w:vertAlign w:val="subscript"/>
              </w:rPr>
              <w:t xml:space="preserve">   97</w:t>
            </w:r>
          </w:p>
        </w:tc>
        <w:tc>
          <w:tcPr>
            <w:tcW w:w="9288" w:type="dxa"/>
          </w:tcPr>
          <w:p w14:paraId="1F2B0A85" w14:textId="77777777" w:rsidR="003008F8" w:rsidRDefault="00B718F9">
            <w:r>
              <w:t>Something else not listed</w:t>
            </w:r>
          </w:p>
        </w:tc>
      </w:tr>
      <w:tr w:rsidR="003008F8" w14:paraId="52903EEF" w14:textId="77777777">
        <w:tc>
          <w:tcPr>
            <w:tcW w:w="792" w:type="dxa"/>
          </w:tcPr>
          <w:p w14:paraId="0637B078" w14:textId="77777777" w:rsidR="003008F8" w:rsidRDefault="00B718F9">
            <w:r>
              <w:t>❍</w:t>
            </w:r>
            <w:r>
              <w:rPr>
                <w:sz w:val="20"/>
                <w:vertAlign w:val="subscript"/>
              </w:rPr>
              <w:t xml:space="preserve">   99</w:t>
            </w:r>
          </w:p>
        </w:tc>
        <w:tc>
          <w:tcPr>
            <w:tcW w:w="9288" w:type="dxa"/>
          </w:tcPr>
          <w:p w14:paraId="2179A3DE" w14:textId="77777777" w:rsidR="003008F8" w:rsidRDefault="00B718F9">
            <w:r>
              <w:t>Prefer not to answer</w:t>
            </w:r>
          </w:p>
        </w:tc>
      </w:tr>
    </w:tbl>
    <w:p w14:paraId="02CB3503" w14:textId="77777777" w:rsidR="003008F8" w:rsidRDefault="003008F8"/>
    <w:p w14:paraId="48BD73EE" w14:textId="77777777" w:rsidR="003008F8" w:rsidRDefault="00B718F9">
      <w:pPr>
        <w:keepNext/>
        <w:spacing w:after="40"/>
      </w:pPr>
      <w:r>
        <w:rPr>
          <w:b/>
        </w:rPr>
        <w:t>D2</w:t>
      </w:r>
    </w:p>
    <w:p w14:paraId="27154203" w14:textId="77777777" w:rsidR="003008F8" w:rsidRDefault="00B718F9">
      <w:pPr>
        <w:keepNext/>
        <w:spacing w:after="0"/>
      </w:pPr>
      <w:r>
        <w:t>With which race do you most identify?</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0E5CFF66" w14:textId="77777777">
        <w:tc>
          <w:tcPr>
            <w:tcW w:w="792" w:type="dxa"/>
          </w:tcPr>
          <w:p w14:paraId="759241AE" w14:textId="77777777" w:rsidR="003008F8" w:rsidRDefault="00B718F9">
            <w:r>
              <w:t>❍</w:t>
            </w:r>
            <w:r>
              <w:rPr>
                <w:sz w:val="20"/>
                <w:vertAlign w:val="subscript"/>
              </w:rPr>
              <w:t xml:space="preserve">   1</w:t>
            </w:r>
          </w:p>
        </w:tc>
        <w:tc>
          <w:tcPr>
            <w:tcW w:w="9288" w:type="dxa"/>
          </w:tcPr>
          <w:p w14:paraId="06EEB330" w14:textId="77777777" w:rsidR="003008F8" w:rsidRDefault="00B718F9">
            <w:r>
              <w:t>White</w:t>
            </w:r>
          </w:p>
        </w:tc>
      </w:tr>
      <w:tr w:rsidR="003008F8" w14:paraId="79AC1BE3" w14:textId="77777777">
        <w:tc>
          <w:tcPr>
            <w:tcW w:w="792" w:type="dxa"/>
          </w:tcPr>
          <w:p w14:paraId="20BEA00F" w14:textId="77777777" w:rsidR="003008F8" w:rsidRDefault="00B718F9">
            <w:r>
              <w:t>❍</w:t>
            </w:r>
            <w:r>
              <w:rPr>
                <w:sz w:val="20"/>
                <w:vertAlign w:val="subscript"/>
              </w:rPr>
              <w:t xml:space="preserve">   2</w:t>
            </w:r>
          </w:p>
        </w:tc>
        <w:tc>
          <w:tcPr>
            <w:tcW w:w="9288" w:type="dxa"/>
          </w:tcPr>
          <w:p w14:paraId="4C0F152C" w14:textId="77777777" w:rsidR="003008F8" w:rsidRDefault="00B718F9">
            <w:r>
              <w:t>Black or African American</w:t>
            </w:r>
          </w:p>
        </w:tc>
      </w:tr>
      <w:tr w:rsidR="003008F8" w14:paraId="1C3C3A21" w14:textId="77777777">
        <w:tc>
          <w:tcPr>
            <w:tcW w:w="792" w:type="dxa"/>
          </w:tcPr>
          <w:p w14:paraId="5AB6CAAD" w14:textId="77777777" w:rsidR="003008F8" w:rsidRDefault="00B718F9">
            <w:r>
              <w:t>❍</w:t>
            </w:r>
            <w:r>
              <w:rPr>
                <w:sz w:val="20"/>
                <w:vertAlign w:val="subscript"/>
              </w:rPr>
              <w:t xml:space="preserve">   3</w:t>
            </w:r>
          </w:p>
        </w:tc>
        <w:tc>
          <w:tcPr>
            <w:tcW w:w="9288" w:type="dxa"/>
          </w:tcPr>
          <w:p w14:paraId="318A2863" w14:textId="77777777" w:rsidR="003008F8" w:rsidRDefault="00B718F9">
            <w:r>
              <w:t>Asian or Pacific Islander</w:t>
            </w:r>
          </w:p>
        </w:tc>
      </w:tr>
      <w:tr w:rsidR="003008F8" w14:paraId="7BFAF8E8" w14:textId="77777777">
        <w:tc>
          <w:tcPr>
            <w:tcW w:w="792" w:type="dxa"/>
          </w:tcPr>
          <w:p w14:paraId="4D8EC780" w14:textId="77777777" w:rsidR="003008F8" w:rsidRDefault="00B718F9">
            <w:r>
              <w:t>❍</w:t>
            </w:r>
            <w:r>
              <w:rPr>
                <w:sz w:val="20"/>
                <w:vertAlign w:val="subscript"/>
              </w:rPr>
              <w:t xml:space="preserve">   4</w:t>
            </w:r>
          </w:p>
        </w:tc>
        <w:tc>
          <w:tcPr>
            <w:tcW w:w="9288" w:type="dxa"/>
          </w:tcPr>
          <w:p w14:paraId="79884639" w14:textId="77777777" w:rsidR="003008F8" w:rsidRDefault="00B718F9">
            <w:r>
              <w:t>American Indian or Alaska Native</w:t>
            </w:r>
          </w:p>
        </w:tc>
      </w:tr>
      <w:tr w:rsidR="003008F8" w14:paraId="56DE69E9" w14:textId="77777777">
        <w:tc>
          <w:tcPr>
            <w:tcW w:w="792" w:type="dxa"/>
          </w:tcPr>
          <w:p w14:paraId="662BD464" w14:textId="77777777" w:rsidR="003008F8" w:rsidRDefault="00B718F9">
            <w:r>
              <w:t>❍</w:t>
            </w:r>
            <w:r>
              <w:rPr>
                <w:sz w:val="20"/>
                <w:vertAlign w:val="subscript"/>
              </w:rPr>
              <w:t xml:space="preserve">   5</w:t>
            </w:r>
          </w:p>
        </w:tc>
        <w:tc>
          <w:tcPr>
            <w:tcW w:w="9288" w:type="dxa"/>
          </w:tcPr>
          <w:p w14:paraId="3A7FE0C3" w14:textId="77777777" w:rsidR="003008F8" w:rsidRDefault="00B718F9">
            <w:r>
              <w:t>Other or multi-racial</w:t>
            </w:r>
          </w:p>
        </w:tc>
      </w:tr>
      <w:tr w:rsidR="003008F8" w14:paraId="7DA6C145" w14:textId="77777777">
        <w:tc>
          <w:tcPr>
            <w:tcW w:w="792" w:type="dxa"/>
          </w:tcPr>
          <w:p w14:paraId="2D91FE04" w14:textId="77777777" w:rsidR="003008F8" w:rsidRDefault="00B718F9">
            <w:r>
              <w:t>❍</w:t>
            </w:r>
            <w:r>
              <w:rPr>
                <w:sz w:val="20"/>
                <w:vertAlign w:val="subscript"/>
              </w:rPr>
              <w:t xml:space="preserve">   99</w:t>
            </w:r>
          </w:p>
        </w:tc>
        <w:tc>
          <w:tcPr>
            <w:tcW w:w="9288" w:type="dxa"/>
          </w:tcPr>
          <w:p w14:paraId="54CAA848" w14:textId="77777777" w:rsidR="003008F8" w:rsidRDefault="00B718F9">
            <w:r>
              <w:t>Prefer not to answer</w:t>
            </w:r>
          </w:p>
        </w:tc>
      </w:tr>
    </w:tbl>
    <w:p w14:paraId="01518296" w14:textId="77777777" w:rsidR="003008F8" w:rsidRDefault="003008F8"/>
    <w:p w14:paraId="2F0B5430" w14:textId="77777777" w:rsidR="003008F8" w:rsidRDefault="00B718F9">
      <w:pPr>
        <w:keepNext/>
        <w:spacing w:after="40"/>
      </w:pPr>
      <w:r>
        <w:rPr>
          <w:b/>
        </w:rPr>
        <w:t>D3</w:t>
      </w:r>
    </w:p>
    <w:p w14:paraId="60A988E8" w14:textId="77777777" w:rsidR="003008F8" w:rsidRDefault="00B718F9">
      <w:pPr>
        <w:keepNext/>
        <w:spacing w:after="0"/>
      </w:pPr>
      <w:r>
        <w:t>Are you of Hispanic origin or descent, such as Mexican, Puerto Rican, Cuban, or some other Spanish background?</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23D4CCE8" w14:textId="77777777">
        <w:tc>
          <w:tcPr>
            <w:tcW w:w="792" w:type="dxa"/>
          </w:tcPr>
          <w:p w14:paraId="62F61EF5" w14:textId="77777777" w:rsidR="003008F8" w:rsidRDefault="00B718F9">
            <w:r>
              <w:t>❍</w:t>
            </w:r>
            <w:r>
              <w:rPr>
                <w:sz w:val="20"/>
                <w:vertAlign w:val="subscript"/>
              </w:rPr>
              <w:t xml:space="preserve">   1</w:t>
            </w:r>
          </w:p>
        </w:tc>
        <w:tc>
          <w:tcPr>
            <w:tcW w:w="9288" w:type="dxa"/>
          </w:tcPr>
          <w:p w14:paraId="170E8A1A" w14:textId="77777777" w:rsidR="003008F8" w:rsidRDefault="00B718F9">
            <w:r>
              <w:t>Yes</w:t>
            </w:r>
          </w:p>
        </w:tc>
      </w:tr>
      <w:tr w:rsidR="003008F8" w14:paraId="736C72DF" w14:textId="77777777">
        <w:tc>
          <w:tcPr>
            <w:tcW w:w="792" w:type="dxa"/>
          </w:tcPr>
          <w:p w14:paraId="35C5A25E" w14:textId="77777777" w:rsidR="003008F8" w:rsidRDefault="00B718F9">
            <w:r>
              <w:t>❍</w:t>
            </w:r>
            <w:r>
              <w:rPr>
                <w:sz w:val="20"/>
                <w:vertAlign w:val="subscript"/>
              </w:rPr>
              <w:t xml:space="preserve">   2</w:t>
            </w:r>
          </w:p>
        </w:tc>
        <w:tc>
          <w:tcPr>
            <w:tcW w:w="9288" w:type="dxa"/>
          </w:tcPr>
          <w:p w14:paraId="79F2D1ED" w14:textId="77777777" w:rsidR="003008F8" w:rsidRDefault="00B718F9">
            <w:r>
              <w:t>No</w:t>
            </w:r>
          </w:p>
        </w:tc>
      </w:tr>
      <w:tr w:rsidR="003008F8" w14:paraId="138C0E3C" w14:textId="77777777">
        <w:tc>
          <w:tcPr>
            <w:tcW w:w="792" w:type="dxa"/>
          </w:tcPr>
          <w:p w14:paraId="227FC5EE" w14:textId="77777777" w:rsidR="003008F8" w:rsidRDefault="00B718F9">
            <w:r>
              <w:t>❍</w:t>
            </w:r>
            <w:r>
              <w:rPr>
                <w:sz w:val="20"/>
                <w:vertAlign w:val="subscript"/>
              </w:rPr>
              <w:t xml:space="preserve">   99</w:t>
            </w:r>
          </w:p>
        </w:tc>
        <w:tc>
          <w:tcPr>
            <w:tcW w:w="9288" w:type="dxa"/>
          </w:tcPr>
          <w:p w14:paraId="1AD90B1D" w14:textId="77777777" w:rsidR="003008F8" w:rsidRDefault="00B718F9">
            <w:r>
              <w:t>Prefer not to answer</w:t>
            </w:r>
          </w:p>
        </w:tc>
      </w:tr>
    </w:tbl>
    <w:p w14:paraId="7F0ADE32" w14:textId="77777777" w:rsidR="003008F8" w:rsidRDefault="003008F8"/>
    <w:p w14:paraId="5EFB3287" w14:textId="77777777" w:rsidR="003008F8" w:rsidRDefault="00B718F9">
      <w:pPr>
        <w:keepNext/>
        <w:spacing w:after="40"/>
      </w:pPr>
      <w:r>
        <w:rPr>
          <w:b/>
        </w:rPr>
        <w:t>D4</w:t>
      </w:r>
    </w:p>
    <w:p w14:paraId="65CE4360" w14:textId="77777777" w:rsidR="003008F8" w:rsidRDefault="00B718F9">
      <w:pPr>
        <w:keepNext/>
        <w:spacing w:after="0"/>
      </w:pPr>
      <w:r>
        <w:t>What is your marital status?</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267DD22F" w14:textId="77777777">
        <w:tc>
          <w:tcPr>
            <w:tcW w:w="792" w:type="dxa"/>
          </w:tcPr>
          <w:p w14:paraId="34FBAE04" w14:textId="77777777" w:rsidR="003008F8" w:rsidRDefault="00B718F9">
            <w:r>
              <w:t>❍</w:t>
            </w:r>
            <w:r>
              <w:rPr>
                <w:sz w:val="20"/>
                <w:vertAlign w:val="subscript"/>
              </w:rPr>
              <w:t xml:space="preserve">   1</w:t>
            </w:r>
          </w:p>
        </w:tc>
        <w:tc>
          <w:tcPr>
            <w:tcW w:w="9288" w:type="dxa"/>
          </w:tcPr>
          <w:p w14:paraId="364F97C3" w14:textId="77777777" w:rsidR="003008F8" w:rsidRDefault="00B718F9">
            <w:r>
              <w:t>Single</w:t>
            </w:r>
          </w:p>
        </w:tc>
      </w:tr>
      <w:tr w:rsidR="003008F8" w14:paraId="4C55D595" w14:textId="77777777">
        <w:tc>
          <w:tcPr>
            <w:tcW w:w="792" w:type="dxa"/>
          </w:tcPr>
          <w:p w14:paraId="43F50D58" w14:textId="77777777" w:rsidR="003008F8" w:rsidRDefault="00B718F9">
            <w:r>
              <w:t>❍</w:t>
            </w:r>
            <w:r>
              <w:rPr>
                <w:sz w:val="20"/>
                <w:vertAlign w:val="subscript"/>
              </w:rPr>
              <w:t xml:space="preserve">   2</w:t>
            </w:r>
          </w:p>
        </w:tc>
        <w:tc>
          <w:tcPr>
            <w:tcW w:w="9288" w:type="dxa"/>
          </w:tcPr>
          <w:p w14:paraId="2B0DD29F" w14:textId="77777777" w:rsidR="003008F8" w:rsidRDefault="00B718F9">
            <w:r>
              <w:t>Married</w:t>
            </w:r>
          </w:p>
        </w:tc>
      </w:tr>
      <w:tr w:rsidR="003008F8" w14:paraId="6FE3258D" w14:textId="77777777">
        <w:tc>
          <w:tcPr>
            <w:tcW w:w="792" w:type="dxa"/>
          </w:tcPr>
          <w:p w14:paraId="13EF9B56" w14:textId="77777777" w:rsidR="003008F8" w:rsidRDefault="00B718F9">
            <w:r>
              <w:t>❍</w:t>
            </w:r>
            <w:r>
              <w:rPr>
                <w:sz w:val="20"/>
                <w:vertAlign w:val="subscript"/>
              </w:rPr>
              <w:t xml:space="preserve">   3</w:t>
            </w:r>
          </w:p>
        </w:tc>
        <w:tc>
          <w:tcPr>
            <w:tcW w:w="9288" w:type="dxa"/>
          </w:tcPr>
          <w:p w14:paraId="6A26DC6D" w14:textId="77777777" w:rsidR="003008F8" w:rsidRDefault="00B718F9">
            <w:r>
              <w:t>Divorced</w:t>
            </w:r>
          </w:p>
        </w:tc>
      </w:tr>
      <w:tr w:rsidR="003008F8" w14:paraId="0D9D701C" w14:textId="77777777">
        <w:tc>
          <w:tcPr>
            <w:tcW w:w="792" w:type="dxa"/>
          </w:tcPr>
          <w:p w14:paraId="782477E6" w14:textId="77777777" w:rsidR="003008F8" w:rsidRDefault="00B718F9">
            <w:r>
              <w:t>❍</w:t>
            </w:r>
            <w:r>
              <w:rPr>
                <w:sz w:val="20"/>
                <w:vertAlign w:val="subscript"/>
              </w:rPr>
              <w:t xml:space="preserve">   4</w:t>
            </w:r>
          </w:p>
        </w:tc>
        <w:tc>
          <w:tcPr>
            <w:tcW w:w="9288" w:type="dxa"/>
          </w:tcPr>
          <w:p w14:paraId="2A189F21" w14:textId="77777777" w:rsidR="003008F8" w:rsidRDefault="00B718F9">
            <w:r>
              <w:t>Widowed</w:t>
            </w:r>
          </w:p>
        </w:tc>
      </w:tr>
      <w:tr w:rsidR="003008F8" w14:paraId="125A32AF" w14:textId="77777777">
        <w:tc>
          <w:tcPr>
            <w:tcW w:w="792" w:type="dxa"/>
          </w:tcPr>
          <w:p w14:paraId="6BE2A1B5" w14:textId="77777777" w:rsidR="003008F8" w:rsidRDefault="00B718F9">
            <w:r>
              <w:t>❍</w:t>
            </w:r>
            <w:r>
              <w:rPr>
                <w:sz w:val="20"/>
                <w:vertAlign w:val="subscript"/>
              </w:rPr>
              <w:t xml:space="preserve">   97</w:t>
            </w:r>
          </w:p>
        </w:tc>
        <w:tc>
          <w:tcPr>
            <w:tcW w:w="9288" w:type="dxa"/>
          </w:tcPr>
          <w:p w14:paraId="70629E27" w14:textId="77777777" w:rsidR="003008F8" w:rsidRDefault="00B718F9">
            <w:r>
              <w:t>Other</w:t>
            </w:r>
          </w:p>
        </w:tc>
      </w:tr>
      <w:tr w:rsidR="003008F8" w14:paraId="7ABD35B6" w14:textId="77777777">
        <w:tc>
          <w:tcPr>
            <w:tcW w:w="792" w:type="dxa"/>
          </w:tcPr>
          <w:p w14:paraId="2957286F" w14:textId="77777777" w:rsidR="003008F8" w:rsidRDefault="00B718F9">
            <w:r>
              <w:t>❍</w:t>
            </w:r>
            <w:r>
              <w:rPr>
                <w:sz w:val="20"/>
                <w:vertAlign w:val="subscript"/>
              </w:rPr>
              <w:t xml:space="preserve">   99</w:t>
            </w:r>
          </w:p>
        </w:tc>
        <w:tc>
          <w:tcPr>
            <w:tcW w:w="9288" w:type="dxa"/>
          </w:tcPr>
          <w:p w14:paraId="0FB70165" w14:textId="77777777" w:rsidR="003008F8" w:rsidRDefault="00B718F9">
            <w:r>
              <w:t>Prefer not to answer</w:t>
            </w:r>
          </w:p>
        </w:tc>
      </w:tr>
    </w:tbl>
    <w:p w14:paraId="47C285E5" w14:textId="77777777" w:rsidR="003008F8" w:rsidRDefault="003008F8"/>
    <w:p w14:paraId="0C9788EC" w14:textId="77777777" w:rsidR="003008F8" w:rsidRDefault="00B718F9">
      <w:pPr>
        <w:keepNext/>
        <w:spacing w:after="40"/>
      </w:pPr>
      <w:r>
        <w:rPr>
          <w:b/>
        </w:rPr>
        <w:t>D5</w:t>
      </w:r>
    </w:p>
    <w:p w14:paraId="2C6C7A56" w14:textId="77777777" w:rsidR="003008F8" w:rsidRDefault="00B718F9">
      <w:pPr>
        <w:keepNext/>
        <w:spacing w:after="0"/>
      </w:pPr>
      <w:r>
        <w:t xml:space="preserve">What is the last year of school or degree that you completed?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13F87CB3" w14:textId="77777777">
        <w:tc>
          <w:tcPr>
            <w:tcW w:w="792" w:type="dxa"/>
          </w:tcPr>
          <w:p w14:paraId="589DFC59" w14:textId="77777777" w:rsidR="003008F8" w:rsidRDefault="00B718F9">
            <w:r>
              <w:t>❍</w:t>
            </w:r>
            <w:r>
              <w:rPr>
                <w:sz w:val="20"/>
                <w:vertAlign w:val="subscript"/>
              </w:rPr>
              <w:t xml:space="preserve">   1</w:t>
            </w:r>
          </w:p>
        </w:tc>
        <w:tc>
          <w:tcPr>
            <w:tcW w:w="9288" w:type="dxa"/>
          </w:tcPr>
          <w:p w14:paraId="3FE6CAA2" w14:textId="77777777" w:rsidR="003008F8" w:rsidRDefault="00B718F9">
            <w:r>
              <w:t>Less than high school</w:t>
            </w:r>
          </w:p>
        </w:tc>
      </w:tr>
      <w:tr w:rsidR="003008F8" w14:paraId="5C2C00D6" w14:textId="77777777">
        <w:tc>
          <w:tcPr>
            <w:tcW w:w="792" w:type="dxa"/>
          </w:tcPr>
          <w:p w14:paraId="3ED49C52" w14:textId="77777777" w:rsidR="003008F8" w:rsidRDefault="00B718F9">
            <w:r>
              <w:t>❍</w:t>
            </w:r>
            <w:r>
              <w:rPr>
                <w:sz w:val="20"/>
                <w:vertAlign w:val="subscript"/>
              </w:rPr>
              <w:t xml:space="preserve">   2</w:t>
            </w:r>
          </w:p>
        </w:tc>
        <w:tc>
          <w:tcPr>
            <w:tcW w:w="9288" w:type="dxa"/>
          </w:tcPr>
          <w:p w14:paraId="7D7DBF97" w14:textId="77777777" w:rsidR="003008F8" w:rsidRDefault="00B718F9">
            <w:r>
              <w:t>High school graduate (Grade 12 or GED certificate)</w:t>
            </w:r>
          </w:p>
        </w:tc>
      </w:tr>
      <w:tr w:rsidR="003008F8" w14:paraId="04C08F2E" w14:textId="77777777">
        <w:tc>
          <w:tcPr>
            <w:tcW w:w="792" w:type="dxa"/>
          </w:tcPr>
          <w:p w14:paraId="1F28EAAF" w14:textId="77777777" w:rsidR="003008F8" w:rsidRDefault="00B718F9">
            <w:r>
              <w:t>❍</w:t>
            </w:r>
            <w:r>
              <w:rPr>
                <w:sz w:val="20"/>
                <w:vertAlign w:val="subscript"/>
              </w:rPr>
              <w:t xml:space="preserve">   3</w:t>
            </w:r>
          </w:p>
        </w:tc>
        <w:tc>
          <w:tcPr>
            <w:tcW w:w="9288" w:type="dxa"/>
          </w:tcPr>
          <w:p w14:paraId="7FC00659" w14:textId="77777777" w:rsidR="003008F8" w:rsidRDefault="00B718F9">
            <w:r>
              <w:t>Technical, trade, or vocational school AFTER high school</w:t>
            </w:r>
          </w:p>
        </w:tc>
      </w:tr>
      <w:tr w:rsidR="003008F8" w14:paraId="4100C0F6" w14:textId="77777777">
        <w:tc>
          <w:tcPr>
            <w:tcW w:w="792" w:type="dxa"/>
          </w:tcPr>
          <w:p w14:paraId="6A417B26" w14:textId="77777777" w:rsidR="003008F8" w:rsidRDefault="00B718F9">
            <w:r>
              <w:t>❍</w:t>
            </w:r>
            <w:r>
              <w:rPr>
                <w:sz w:val="20"/>
                <w:vertAlign w:val="subscript"/>
              </w:rPr>
              <w:t xml:space="preserve">   4</w:t>
            </w:r>
          </w:p>
        </w:tc>
        <w:tc>
          <w:tcPr>
            <w:tcW w:w="9288" w:type="dxa"/>
          </w:tcPr>
          <w:p w14:paraId="6D1E5DC8" w14:textId="77777777" w:rsidR="003008F8" w:rsidRDefault="00B718F9">
            <w:r>
              <w:t>Some college, no 4-year degree (including Associate’s Degree)</w:t>
            </w:r>
          </w:p>
        </w:tc>
      </w:tr>
      <w:tr w:rsidR="003008F8" w14:paraId="11AB8C5C" w14:textId="77777777">
        <w:tc>
          <w:tcPr>
            <w:tcW w:w="792" w:type="dxa"/>
          </w:tcPr>
          <w:p w14:paraId="54F76838" w14:textId="77777777" w:rsidR="003008F8" w:rsidRDefault="00B718F9">
            <w:r>
              <w:t>❍</w:t>
            </w:r>
            <w:r>
              <w:rPr>
                <w:sz w:val="20"/>
                <w:vertAlign w:val="subscript"/>
              </w:rPr>
              <w:t xml:space="preserve">   5</w:t>
            </w:r>
          </w:p>
        </w:tc>
        <w:tc>
          <w:tcPr>
            <w:tcW w:w="9288" w:type="dxa"/>
          </w:tcPr>
          <w:p w14:paraId="326617CB" w14:textId="77777777" w:rsidR="003008F8" w:rsidRDefault="00B718F9">
            <w:r>
              <w:t>College graduate (B.S., B.A., or other 4-year degree)</w:t>
            </w:r>
          </w:p>
        </w:tc>
      </w:tr>
      <w:tr w:rsidR="003008F8" w14:paraId="2D21F7DC" w14:textId="77777777">
        <w:tc>
          <w:tcPr>
            <w:tcW w:w="792" w:type="dxa"/>
          </w:tcPr>
          <w:p w14:paraId="7D344F14" w14:textId="77777777" w:rsidR="003008F8" w:rsidRDefault="00B718F9">
            <w:r>
              <w:t>❍</w:t>
            </w:r>
            <w:r>
              <w:rPr>
                <w:sz w:val="20"/>
                <w:vertAlign w:val="subscript"/>
              </w:rPr>
              <w:t xml:space="preserve">   6</w:t>
            </w:r>
          </w:p>
        </w:tc>
        <w:tc>
          <w:tcPr>
            <w:tcW w:w="9288" w:type="dxa"/>
          </w:tcPr>
          <w:p w14:paraId="5ACAB22B" w14:textId="77777777" w:rsidR="003008F8" w:rsidRDefault="00B718F9">
            <w:r>
              <w:t>Graduate degree (Master's Degree or Ph.D.; law or medical school)</w:t>
            </w:r>
          </w:p>
        </w:tc>
      </w:tr>
      <w:tr w:rsidR="003008F8" w14:paraId="01673D66" w14:textId="77777777">
        <w:tc>
          <w:tcPr>
            <w:tcW w:w="792" w:type="dxa"/>
          </w:tcPr>
          <w:p w14:paraId="0B2E7D67" w14:textId="77777777" w:rsidR="003008F8" w:rsidRDefault="00B718F9">
            <w:r>
              <w:t>❍</w:t>
            </w:r>
            <w:r>
              <w:rPr>
                <w:sz w:val="20"/>
                <w:vertAlign w:val="subscript"/>
              </w:rPr>
              <w:t xml:space="preserve">   99</w:t>
            </w:r>
          </w:p>
        </w:tc>
        <w:tc>
          <w:tcPr>
            <w:tcW w:w="9288" w:type="dxa"/>
          </w:tcPr>
          <w:p w14:paraId="118DA107" w14:textId="77777777" w:rsidR="003008F8" w:rsidRDefault="00B718F9">
            <w:r>
              <w:t>Prefer not to answer</w:t>
            </w:r>
          </w:p>
        </w:tc>
      </w:tr>
    </w:tbl>
    <w:p w14:paraId="70AB19D7" w14:textId="77777777" w:rsidR="003008F8" w:rsidRDefault="003008F8"/>
    <w:p w14:paraId="6F0B3840" w14:textId="77777777" w:rsidR="003008F8" w:rsidRDefault="00B718F9">
      <w:pPr>
        <w:keepNext/>
        <w:spacing w:after="40"/>
      </w:pPr>
      <w:r>
        <w:rPr>
          <w:b/>
        </w:rPr>
        <w:t>D6</w:t>
      </w:r>
    </w:p>
    <w:p w14:paraId="1C79F141" w14:textId="77777777" w:rsidR="003008F8" w:rsidRDefault="00B718F9">
      <w:pPr>
        <w:keepNext/>
        <w:spacing w:after="0"/>
      </w:pPr>
      <w:r>
        <w:t>In what year were you born?</w:t>
      </w:r>
      <w:r>
        <w:br/>
      </w:r>
    </w:p>
    <w:p w14:paraId="0D2903C9" w14:textId="77777777" w:rsidR="003008F8" w:rsidRDefault="00B718F9">
      <w:pPr>
        <w:keepNext/>
        <w:spacing w:after="0"/>
      </w:pPr>
      <w:r>
        <w:rPr>
          <w:color w:val="A8A8A8"/>
          <w:sz w:val="20"/>
        </w:rPr>
        <w:t>Minimum: 1900, Maximum: 2024</w:t>
      </w:r>
    </w:p>
    <w:p w14:paraId="79830032" w14:textId="77777777" w:rsidR="003008F8" w:rsidRDefault="00B718F9">
      <w:r>
        <w:t>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4B29D064" w14:textId="77777777">
        <w:tc>
          <w:tcPr>
            <w:tcW w:w="792" w:type="dxa"/>
          </w:tcPr>
          <w:p w14:paraId="31AB77A0" w14:textId="77777777" w:rsidR="003008F8" w:rsidRDefault="00B718F9">
            <w:r>
              <w:t>❑</w:t>
            </w:r>
            <w:r>
              <w:rPr>
                <w:sz w:val="20"/>
                <w:vertAlign w:val="subscript"/>
              </w:rPr>
              <w:t xml:space="preserve">   -8</w:t>
            </w:r>
          </w:p>
        </w:tc>
        <w:tc>
          <w:tcPr>
            <w:tcW w:w="9288" w:type="dxa"/>
          </w:tcPr>
          <w:p w14:paraId="1A18F98A" w14:textId="77777777" w:rsidR="003008F8" w:rsidRDefault="00B718F9">
            <w:r>
              <w:t>Prefer not to answer</w:t>
            </w:r>
          </w:p>
        </w:tc>
      </w:tr>
      <w:tr w:rsidR="003008F8" w14:paraId="1E7E4BD2" w14:textId="77777777">
        <w:tc>
          <w:tcPr>
            <w:tcW w:w="792" w:type="dxa"/>
          </w:tcPr>
          <w:p w14:paraId="1E2C5B15" w14:textId="77777777" w:rsidR="003008F8" w:rsidRDefault="00B718F9">
            <w:r>
              <w:t>❑</w:t>
            </w:r>
            <w:r>
              <w:rPr>
                <w:sz w:val="20"/>
                <w:vertAlign w:val="subscript"/>
              </w:rPr>
              <w:t xml:space="preserve">   -9</w:t>
            </w:r>
          </w:p>
        </w:tc>
        <w:tc>
          <w:tcPr>
            <w:tcW w:w="9288" w:type="dxa"/>
          </w:tcPr>
          <w:p w14:paraId="26AEE46F" w14:textId="77777777" w:rsidR="003008F8" w:rsidRDefault="00B718F9">
            <w:r>
              <w:t>Don't know</w:t>
            </w:r>
          </w:p>
        </w:tc>
      </w:tr>
    </w:tbl>
    <w:p w14:paraId="6E2F746E" w14:textId="77777777" w:rsidR="003008F8" w:rsidRDefault="003008F8"/>
    <w:p w14:paraId="2D928232" w14:textId="77777777" w:rsidR="003008F8" w:rsidRDefault="00B718F9">
      <w:pPr>
        <w:keepNext/>
        <w:spacing w:after="40"/>
      </w:pPr>
      <w:r>
        <w:rPr>
          <w:b/>
        </w:rPr>
        <w:t>D7</w:t>
      </w:r>
    </w:p>
    <w:p w14:paraId="689970BC" w14:textId="77777777" w:rsidR="003008F8" w:rsidRDefault="00B718F9">
      <w:pPr>
        <w:keepNext/>
        <w:spacing w:after="0"/>
      </w:pPr>
      <w:r>
        <w:t>Which best describes your living situation?</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05B5C398" w14:textId="77777777">
        <w:tc>
          <w:tcPr>
            <w:tcW w:w="792" w:type="dxa"/>
          </w:tcPr>
          <w:p w14:paraId="6186BB74" w14:textId="77777777" w:rsidR="003008F8" w:rsidRDefault="00B718F9">
            <w:r>
              <w:t>❍</w:t>
            </w:r>
            <w:r>
              <w:rPr>
                <w:sz w:val="20"/>
                <w:vertAlign w:val="subscript"/>
              </w:rPr>
              <w:t xml:space="preserve">   1</w:t>
            </w:r>
          </w:p>
        </w:tc>
        <w:tc>
          <w:tcPr>
            <w:tcW w:w="9288" w:type="dxa"/>
          </w:tcPr>
          <w:p w14:paraId="08D24535" w14:textId="77777777" w:rsidR="003008F8" w:rsidRDefault="00B718F9">
            <w:r>
              <w:t>I live in a home I own free and clear (without a mortgage)</w:t>
            </w:r>
          </w:p>
        </w:tc>
      </w:tr>
      <w:tr w:rsidR="003008F8" w14:paraId="57FAD5C3" w14:textId="77777777">
        <w:tc>
          <w:tcPr>
            <w:tcW w:w="792" w:type="dxa"/>
          </w:tcPr>
          <w:p w14:paraId="291D60AF" w14:textId="77777777" w:rsidR="003008F8" w:rsidRDefault="00B718F9">
            <w:r>
              <w:t>❍</w:t>
            </w:r>
            <w:r>
              <w:rPr>
                <w:sz w:val="20"/>
                <w:vertAlign w:val="subscript"/>
              </w:rPr>
              <w:t xml:space="preserve">   2</w:t>
            </w:r>
          </w:p>
        </w:tc>
        <w:tc>
          <w:tcPr>
            <w:tcW w:w="9288" w:type="dxa"/>
          </w:tcPr>
          <w:p w14:paraId="6712D178" w14:textId="77777777" w:rsidR="003008F8" w:rsidRDefault="00B718F9">
            <w:r>
              <w:t>I live in a home for which I maintain a mortgage</w:t>
            </w:r>
          </w:p>
        </w:tc>
      </w:tr>
      <w:tr w:rsidR="003008F8" w14:paraId="3E5F9415" w14:textId="77777777">
        <w:tc>
          <w:tcPr>
            <w:tcW w:w="792" w:type="dxa"/>
          </w:tcPr>
          <w:p w14:paraId="4CE78CA1" w14:textId="77777777" w:rsidR="003008F8" w:rsidRDefault="00B718F9">
            <w:r>
              <w:t>❍</w:t>
            </w:r>
            <w:r>
              <w:rPr>
                <w:sz w:val="20"/>
                <w:vertAlign w:val="subscript"/>
              </w:rPr>
              <w:t xml:space="preserve">   3</w:t>
            </w:r>
          </w:p>
        </w:tc>
        <w:tc>
          <w:tcPr>
            <w:tcW w:w="9288" w:type="dxa"/>
          </w:tcPr>
          <w:p w14:paraId="6A0AE0D1" w14:textId="77777777" w:rsidR="003008F8" w:rsidRDefault="00B718F9">
            <w:r>
              <w:t>I rent the home or apartment in which I live</w:t>
            </w:r>
          </w:p>
        </w:tc>
      </w:tr>
      <w:tr w:rsidR="003008F8" w14:paraId="03DEDCF0" w14:textId="77777777">
        <w:tc>
          <w:tcPr>
            <w:tcW w:w="792" w:type="dxa"/>
          </w:tcPr>
          <w:p w14:paraId="73C0C184" w14:textId="77777777" w:rsidR="003008F8" w:rsidRDefault="00B718F9">
            <w:r>
              <w:t>❍</w:t>
            </w:r>
            <w:r>
              <w:rPr>
                <w:sz w:val="20"/>
                <w:vertAlign w:val="subscript"/>
              </w:rPr>
              <w:t xml:space="preserve">   4</w:t>
            </w:r>
          </w:p>
        </w:tc>
        <w:tc>
          <w:tcPr>
            <w:tcW w:w="9288" w:type="dxa"/>
          </w:tcPr>
          <w:p w14:paraId="44CCE7A1" w14:textId="77777777" w:rsidR="003008F8" w:rsidRDefault="00B718F9">
            <w:r>
              <w:t>I live with friends or family with no rent expectation</w:t>
            </w:r>
          </w:p>
        </w:tc>
      </w:tr>
      <w:tr w:rsidR="003008F8" w14:paraId="0F8A3F89" w14:textId="77777777">
        <w:tc>
          <w:tcPr>
            <w:tcW w:w="792" w:type="dxa"/>
          </w:tcPr>
          <w:p w14:paraId="17CEA7AD" w14:textId="77777777" w:rsidR="003008F8" w:rsidRDefault="00B718F9">
            <w:r>
              <w:t>❍</w:t>
            </w:r>
            <w:r>
              <w:rPr>
                <w:sz w:val="20"/>
                <w:vertAlign w:val="subscript"/>
              </w:rPr>
              <w:t xml:space="preserve">   99</w:t>
            </w:r>
          </w:p>
        </w:tc>
        <w:tc>
          <w:tcPr>
            <w:tcW w:w="9288" w:type="dxa"/>
          </w:tcPr>
          <w:p w14:paraId="6E034C12" w14:textId="77777777" w:rsidR="003008F8" w:rsidRDefault="00B718F9">
            <w:r>
              <w:t>Prefer not to answer</w:t>
            </w:r>
          </w:p>
        </w:tc>
      </w:tr>
    </w:tbl>
    <w:p w14:paraId="45B41AF3" w14:textId="77777777" w:rsidR="003008F8" w:rsidRDefault="003008F8"/>
    <w:p w14:paraId="297AAE40" w14:textId="77777777" w:rsidR="003008F8" w:rsidRDefault="00B718F9">
      <w:pPr>
        <w:keepNext/>
        <w:spacing w:after="40"/>
      </w:pPr>
      <w:r>
        <w:rPr>
          <w:b/>
        </w:rPr>
        <w:t>D8</w:t>
      </w:r>
    </w:p>
    <w:p w14:paraId="627B9C26" w14:textId="77777777" w:rsidR="003008F8" w:rsidRDefault="00B718F9">
      <w:pPr>
        <w:keepNext/>
        <w:spacing w:after="0"/>
      </w:pPr>
      <w:r>
        <w:t>How many children, adults, and seniors are in your household – including yourself?</w:t>
      </w:r>
      <w:r>
        <w:br/>
      </w:r>
    </w:p>
    <w:p w14:paraId="3B2241E9" w14:textId="77777777" w:rsidR="003008F8" w:rsidRDefault="00B718F9">
      <w:pPr>
        <w:keepNext/>
        <w:spacing w:after="0"/>
      </w:pPr>
      <w:r>
        <w:rPr>
          <w:color w:val="A8A8A8"/>
          <w:sz w:val="20"/>
        </w:rPr>
        <w:t>Minimum: 0, Maximum: 20</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7128"/>
        <w:gridCol w:w="2160"/>
      </w:tblGrid>
      <w:tr w:rsidR="003008F8" w14:paraId="1627259B" w14:textId="77777777">
        <w:tc>
          <w:tcPr>
            <w:tcW w:w="7920" w:type="dxa"/>
            <w:gridSpan w:val="2"/>
          </w:tcPr>
          <w:p w14:paraId="2C4754E6" w14:textId="77777777" w:rsidR="003008F8" w:rsidRDefault="00B718F9">
            <w:pPr>
              <w:jc w:val="right"/>
            </w:pPr>
            <w:r>
              <w:t>Children (0 to 5 years old)</w:t>
            </w:r>
          </w:p>
        </w:tc>
        <w:tc>
          <w:tcPr>
            <w:tcW w:w="2160" w:type="dxa"/>
          </w:tcPr>
          <w:p w14:paraId="4790B972" w14:textId="77777777" w:rsidR="003008F8" w:rsidRDefault="00B718F9">
            <w:r>
              <w:t>__________</w:t>
            </w:r>
          </w:p>
        </w:tc>
      </w:tr>
      <w:tr w:rsidR="003008F8" w14:paraId="02345C99" w14:textId="77777777">
        <w:tc>
          <w:tcPr>
            <w:tcW w:w="7920" w:type="dxa"/>
            <w:gridSpan w:val="2"/>
          </w:tcPr>
          <w:p w14:paraId="76DA60F4" w14:textId="77777777" w:rsidR="003008F8" w:rsidRDefault="00B718F9">
            <w:pPr>
              <w:jc w:val="right"/>
            </w:pPr>
            <w:r>
              <w:t>Children (6 to 17 years old)</w:t>
            </w:r>
          </w:p>
        </w:tc>
        <w:tc>
          <w:tcPr>
            <w:tcW w:w="2160" w:type="dxa"/>
          </w:tcPr>
          <w:p w14:paraId="32C672F1" w14:textId="77777777" w:rsidR="003008F8" w:rsidRDefault="00B718F9">
            <w:r>
              <w:t>__________</w:t>
            </w:r>
          </w:p>
        </w:tc>
      </w:tr>
      <w:tr w:rsidR="003008F8" w14:paraId="6FA14C94" w14:textId="77777777">
        <w:tc>
          <w:tcPr>
            <w:tcW w:w="7920" w:type="dxa"/>
            <w:gridSpan w:val="2"/>
          </w:tcPr>
          <w:p w14:paraId="2DD11347" w14:textId="77777777" w:rsidR="003008F8" w:rsidRDefault="00B718F9">
            <w:pPr>
              <w:jc w:val="right"/>
            </w:pPr>
            <w:r>
              <w:t>Adults (18 to 64 years old)</w:t>
            </w:r>
          </w:p>
        </w:tc>
        <w:tc>
          <w:tcPr>
            <w:tcW w:w="2160" w:type="dxa"/>
          </w:tcPr>
          <w:p w14:paraId="48DD5F64" w14:textId="77777777" w:rsidR="003008F8" w:rsidRDefault="00B718F9">
            <w:r>
              <w:t>__________</w:t>
            </w:r>
          </w:p>
        </w:tc>
      </w:tr>
      <w:tr w:rsidR="003008F8" w14:paraId="6A5FAF1D" w14:textId="77777777">
        <w:tc>
          <w:tcPr>
            <w:tcW w:w="7920" w:type="dxa"/>
            <w:gridSpan w:val="2"/>
          </w:tcPr>
          <w:p w14:paraId="1A03AE06" w14:textId="77777777" w:rsidR="003008F8" w:rsidRDefault="00B718F9">
            <w:pPr>
              <w:jc w:val="right"/>
            </w:pPr>
            <w:r>
              <w:t>Seniors (65 years and older)</w:t>
            </w:r>
          </w:p>
        </w:tc>
        <w:tc>
          <w:tcPr>
            <w:tcW w:w="2160" w:type="dxa"/>
          </w:tcPr>
          <w:p w14:paraId="1A37D128" w14:textId="77777777" w:rsidR="003008F8" w:rsidRDefault="00B718F9">
            <w:r>
              <w:t>__________</w:t>
            </w:r>
          </w:p>
        </w:tc>
      </w:tr>
      <w:tr w:rsidR="003008F8" w14:paraId="0A02423D" w14:textId="77777777">
        <w:tc>
          <w:tcPr>
            <w:tcW w:w="792" w:type="dxa"/>
          </w:tcPr>
          <w:p w14:paraId="73CDE597" w14:textId="77777777" w:rsidR="003008F8" w:rsidRDefault="00B718F9">
            <w:r>
              <w:t>❑</w:t>
            </w:r>
            <w:r>
              <w:rPr>
                <w:sz w:val="20"/>
                <w:vertAlign w:val="subscript"/>
              </w:rPr>
              <w:t xml:space="preserve">   -8</w:t>
            </w:r>
          </w:p>
        </w:tc>
        <w:tc>
          <w:tcPr>
            <w:tcW w:w="9288" w:type="dxa"/>
            <w:gridSpan w:val="2"/>
          </w:tcPr>
          <w:p w14:paraId="3CEDCDF0" w14:textId="77777777" w:rsidR="003008F8" w:rsidRDefault="00B718F9">
            <w:r>
              <w:t>Prefer not to answer</w:t>
            </w:r>
          </w:p>
        </w:tc>
      </w:tr>
    </w:tbl>
    <w:p w14:paraId="13B3CDAB" w14:textId="77777777" w:rsidR="003008F8" w:rsidRDefault="003008F8"/>
    <w:p w14:paraId="73E5D2BD" w14:textId="77777777" w:rsidR="003008F8" w:rsidRDefault="00B718F9">
      <w:pPr>
        <w:keepNext/>
        <w:spacing w:after="40"/>
      </w:pPr>
      <w:r>
        <w:rPr>
          <w:b/>
        </w:rPr>
        <w:t>D9</w:t>
      </w:r>
    </w:p>
    <w:p w14:paraId="52D290A6" w14:textId="77777777" w:rsidR="003008F8" w:rsidRDefault="00B718F9">
      <w:pPr>
        <w:keepNext/>
        <w:spacing w:after="0"/>
      </w:pPr>
      <w:r>
        <w:t>What was your estimated household income last year (2024) before taxes? Please consider all sources of income.</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0B66E305" w14:textId="77777777">
        <w:tc>
          <w:tcPr>
            <w:tcW w:w="792" w:type="dxa"/>
          </w:tcPr>
          <w:p w14:paraId="73041109" w14:textId="77777777" w:rsidR="003008F8" w:rsidRDefault="00B718F9">
            <w:r>
              <w:t>❍</w:t>
            </w:r>
            <w:r>
              <w:rPr>
                <w:sz w:val="20"/>
                <w:vertAlign w:val="subscript"/>
              </w:rPr>
              <w:t xml:space="preserve">   1</w:t>
            </w:r>
          </w:p>
        </w:tc>
        <w:tc>
          <w:tcPr>
            <w:tcW w:w="9288" w:type="dxa"/>
          </w:tcPr>
          <w:p w14:paraId="7E0E7336" w14:textId="77777777" w:rsidR="003008F8" w:rsidRDefault="00B718F9">
            <w:r>
              <w:t>Less than $25,000</w:t>
            </w:r>
          </w:p>
        </w:tc>
      </w:tr>
      <w:tr w:rsidR="003008F8" w14:paraId="13519AF3" w14:textId="77777777">
        <w:tc>
          <w:tcPr>
            <w:tcW w:w="792" w:type="dxa"/>
          </w:tcPr>
          <w:p w14:paraId="051FE8CC" w14:textId="77777777" w:rsidR="003008F8" w:rsidRDefault="00B718F9">
            <w:r>
              <w:t>❍</w:t>
            </w:r>
            <w:r>
              <w:rPr>
                <w:sz w:val="20"/>
                <w:vertAlign w:val="subscript"/>
              </w:rPr>
              <w:t xml:space="preserve">   2</w:t>
            </w:r>
          </w:p>
        </w:tc>
        <w:tc>
          <w:tcPr>
            <w:tcW w:w="9288" w:type="dxa"/>
          </w:tcPr>
          <w:p w14:paraId="34329381" w14:textId="77777777" w:rsidR="003008F8" w:rsidRDefault="00B718F9">
            <w:r>
              <w:t>$25,000 to $34,999</w:t>
            </w:r>
          </w:p>
        </w:tc>
      </w:tr>
      <w:tr w:rsidR="003008F8" w14:paraId="2DF3B650" w14:textId="77777777">
        <w:tc>
          <w:tcPr>
            <w:tcW w:w="792" w:type="dxa"/>
          </w:tcPr>
          <w:p w14:paraId="3CB22303" w14:textId="77777777" w:rsidR="003008F8" w:rsidRDefault="00B718F9">
            <w:r>
              <w:t>❍</w:t>
            </w:r>
            <w:r>
              <w:rPr>
                <w:sz w:val="20"/>
                <w:vertAlign w:val="subscript"/>
              </w:rPr>
              <w:t xml:space="preserve">   3</w:t>
            </w:r>
          </w:p>
        </w:tc>
        <w:tc>
          <w:tcPr>
            <w:tcW w:w="9288" w:type="dxa"/>
          </w:tcPr>
          <w:p w14:paraId="18F5EF8D" w14:textId="77777777" w:rsidR="003008F8" w:rsidRDefault="00B718F9">
            <w:r>
              <w:t>$35,000 to $49,999</w:t>
            </w:r>
          </w:p>
        </w:tc>
      </w:tr>
      <w:tr w:rsidR="003008F8" w14:paraId="369D71A3" w14:textId="77777777">
        <w:tc>
          <w:tcPr>
            <w:tcW w:w="792" w:type="dxa"/>
          </w:tcPr>
          <w:p w14:paraId="79A5D67A" w14:textId="77777777" w:rsidR="003008F8" w:rsidRDefault="00B718F9">
            <w:r>
              <w:t>❍</w:t>
            </w:r>
            <w:r>
              <w:rPr>
                <w:sz w:val="20"/>
                <w:vertAlign w:val="subscript"/>
              </w:rPr>
              <w:t xml:space="preserve">   4</w:t>
            </w:r>
          </w:p>
        </w:tc>
        <w:tc>
          <w:tcPr>
            <w:tcW w:w="9288" w:type="dxa"/>
          </w:tcPr>
          <w:p w14:paraId="6A220818" w14:textId="77777777" w:rsidR="003008F8" w:rsidRDefault="00B718F9">
            <w:r>
              <w:t>$50,000 to $74,999</w:t>
            </w:r>
          </w:p>
        </w:tc>
      </w:tr>
      <w:tr w:rsidR="003008F8" w14:paraId="25AD36D9" w14:textId="77777777">
        <w:tc>
          <w:tcPr>
            <w:tcW w:w="792" w:type="dxa"/>
          </w:tcPr>
          <w:p w14:paraId="511D49CA" w14:textId="77777777" w:rsidR="003008F8" w:rsidRDefault="00B718F9">
            <w:r>
              <w:t>❍</w:t>
            </w:r>
            <w:r>
              <w:rPr>
                <w:sz w:val="20"/>
                <w:vertAlign w:val="subscript"/>
              </w:rPr>
              <w:t xml:space="preserve">   5</w:t>
            </w:r>
          </w:p>
        </w:tc>
        <w:tc>
          <w:tcPr>
            <w:tcW w:w="9288" w:type="dxa"/>
          </w:tcPr>
          <w:p w14:paraId="6BA4A079" w14:textId="77777777" w:rsidR="003008F8" w:rsidRDefault="00B718F9">
            <w:r>
              <w:t>$75,000 to $99,999</w:t>
            </w:r>
          </w:p>
        </w:tc>
      </w:tr>
      <w:tr w:rsidR="003008F8" w14:paraId="70073FC8" w14:textId="77777777">
        <w:tc>
          <w:tcPr>
            <w:tcW w:w="792" w:type="dxa"/>
          </w:tcPr>
          <w:p w14:paraId="011DE419" w14:textId="77777777" w:rsidR="003008F8" w:rsidRDefault="00B718F9">
            <w:r>
              <w:t>❍</w:t>
            </w:r>
            <w:r>
              <w:rPr>
                <w:sz w:val="20"/>
                <w:vertAlign w:val="subscript"/>
              </w:rPr>
              <w:t xml:space="preserve">   6</w:t>
            </w:r>
          </w:p>
        </w:tc>
        <w:tc>
          <w:tcPr>
            <w:tcW w:w="9288" w:type="dxa"/>
          </w:tcPr>
          <w:p w14:paraId="72C44E93" w14:textId="77777777" w:rsidR="003008F8" w:rsidRDefault="00B718F9">
            <w:r>
              <w:t>$100,000 to $149,999</w:t>
            </w:r>
          </w:p>
        </w:tc>
      </w:tr>
      <w:tr w:rsidR="003008F8" w14:paraId="563473D9" w14:textId="77777777">
        <w:tc>
          <w:tcPr>
            <w:tcW w:w="792" w:type="dxa"/>
          </w:tcPr>
          <w:p w14:paraId="6126D410" w14:textId="77777777" w:rsidR="003008F8" w:rsidRDefault="00B718F9">
            <w:r>
              <w:t>❍</w:t>
            </w:r>
            <w:r>
              <w:rPr>
                <w:sz w:val="20"/>
                <w:vertAlign w:val="subscript"/>
              </w:rPr>
              <w:t xml:space="preserve">   7</w:t>
            </w:r>
          </w:p>
        </w:tc>
        <w:tc>
          <w:tcPr>
            <w:tcW w:w="9288" w:type="dxa"/>
          </w:tcPr>
          <w:p w14:paraId="29A2661F" w14:textId="77777777" w:rsidR="003008F8" w:rsidRDefault="00B718F9">
            <w:r>
              <w:t>$150,000 to $200,000</w:t>
            </w:r>
          </w:p>
        </w:tc>
      </w:tr>
      <w:tr w:rsidR="003008F8" w14:paraId="4068B8C7" w14:textId="77777777">
        <w:tc>
          <w:tcPr>
            <w:tcW w:w="792" w:type="dxa"/>
          </w:tcPr>
          <w:p w14:paraId="354D3BB3" w14:textId="77777777" w:rsidR="003008F8" w:rsidRDefault="00B718F9">
            <w:r>
              <w:t>❍</w:t>
            </w:r>
            <w:r>
              <w:rPr>
                <w:sz w:val="20"/>
                <w:vertAlign w:val="subscript"/>
              </w:rPr>
              <w:t xml:space="preserve">   8</w:t>
            </w:r>
          </w:p>
        </w:tc>
        <w:tc>
          <w:tcPr>
            <w:tcW w:w="9288" w:type="dxa"/>
          </w:tcPr>
          <w:p w14:paraId="6EF82322" w14:textId="77777777" w:rsidR="003008F8" w:rsidRDefault="00B718F9">
            <w:r>
              <w:t>More than $200,000</w:t>
            </w:r>
          </w:p>
        </w:tc>
      </w:tr>
      <w:tr w:rsidR="003008F8" w14:paraId="381165A0" w14:textId="77777777">
        <w:tc>
          <w:tcPr>
            <w:tcW w:w="792" w:type="dxa"/>
          </w:tcPr>
          <w:p w14:paraId="0C8573A7" w14:textId="77777777" w:rsidR="003008F8" w:rsidRDefault="00B718F9">
            <w:r>
              <w:t>❍</w:t>
            </w:r>
            <w:r>
              <w:rPr>
                <w:sz w:val="20"/>
                <w:vertAlign w:val="subscript"/>
              </w:rPr>
              <w:t xml:space="preserve">   99</w:t>
            </w:r>
          </w:p>
        </w:tc>
        <w:tc>
          <w:tcPr>
            <w:tcW w:w="9288" w:type="dxa"/>
          </w:tcPr>
          <w:p w14:paraId="76B27A79" w14:textId="77777777" w:rsidR="003008F8" w:rsidRDefault="00B718F9">
            <w:r>
              <w:t>Prefer not to answer</w:t>
            </w:r>
          </w:p>
        </w:tc>
      </w:tr>
    </w:tbl>
    <w:p w14:paraId="0E7473BC" w14:textId="77777777" w:rsidR="003008F8" w:rsidRDefault="003008F8"/>
    <w:p w14:paraId="2488A726" w14:textId="77777777" w:rsidR="003008F8" w:rsidRDefault="00B718F9">
      <w:pPr>
        <w:keepNext/>
        <w:spacing w:after="40"/>
      </w:pPr>
      <w:r>
        <w:rPr>
          <w:b/>
        </w:rPr>
        <w:t>D10</w:t>
      </w:r>
    </w:p>
    <w:p w14:paraId="29812AF5" w14:textId="77777777" w:rsidR="003008F8" w:rsidRDefault="00B718F9">
      <w:pPr>
        <w:keepNext/>
        <w:spacing w:after="0"/>
      </w:pPr>
      <w:r>
        <w:t>Your insights help inform the understanding of how to better support businesses like yours.  If you are open to being contacted to share your story or considered for future case studies, please provide the URL for your business (eg www.domain.com) and an email address for GoDaddy to contact you:</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4248"/>
        <w:gridCol w:w="5040"/>
      </w:tblGrid>
      <w:tr w:rsidR="003008F8" w14:paraId="5BE25531" w14:textId="77777777">
        <w:tc>
          <w:tcPr>
            <w:tcW w:w="5040" w:type="dxa"/>
            <w:gridSpan w:val="2"/>
          </w:tcPr>
          <w:p w14:paraId="5B59BDC9" w14:textId="77777777" w:rsidR="003008F8" w:rsidRDefault="00B718F9">
            <w:pPr>
              <w:jc w:val="right"/>
            </w:pPr>
            <w:r>
              <w:t>URL:</w:t>
            </w:r>
          </w:p>
        </w:tc>
        <w:tc>
          <w:tcPr>
            <w:tcW w:w="5040" w:type="dxa"/>
          </w:tcPr>
          <w:p w14:paraId="1CD2BE7C" w14:textId="77777777" w:rsidR="003008F8" w:rsidRDefault="00B718F9">
            <w:r>
              <w:t>__________________________________________________</w:t>
            </w:r>
          </w:p>
        </w:tc>
      </w:tr>
      <w:tr w:rsidR="003008F8" w14:paraId="14EB5644" w14:textId="77777777">
        <w:tc>
          <w:tcPr>
            <w:tcW w:w="5040" w:type="dxa"/>
            <w:gridSpan w:val="2"/>
          </w:tcPr>
          <w:p w14:paraId="14EB10D8" w14:textId="77777777" w:rsidR="003008F8" w:rsidRDefault="00B718F9">
            <w:pPr>
              <w:jc w:val="right"/>
            </w:pPr>
            <w:r>
              <w:t>Email:</w:t>
            </w:r>
          </w:p>
        </w:tc>
        <w:tc>
          <w:tcPr>
            <w:tcW w:w="5040" w:type="dxa"/>
          </w:tcPr>
          <w:p w14:paraId="18F1F25B" w14:textId="77777777" w:rsidR="003008F8" w:rsidRDefault="00B718F9">
            <w:r>
              <w:t>__________________________________________________</w:t>
            </w:r>
          </w:p>
        </w:tc>
      </w:tr>
      <w:tr w:rsidR="003008F8" w14:paraId="628E6114" w14:textId="77777777">
        <w:tc>
          <w:tcPr>
            <w:tcW w:w="792" w:type="dxa"/>
          </w:tcPr>
          <w:p w14:paraId="235933F0" w14:textId="77777777" w:rsidR="003008F8" w:rsidRDefault="00B718F9">
            <w:r>
              <w:t>❑</w:t>
            </w:r>
            <w:r>
              <w:rPr>
                <w:sz w:val="20"/>
                <w:vertAlign w:val="subscript"/>
              </w:rPr>
              <w:t xml:space="preserve">   -8</w:t>
            </w:r>
          </w:p>
        </w:tc>
        <w:tc>
          <w:tcPr>
            <w:tcW w:w="9288" w:type="dxa"/>
            <w:gridSpan w:val="2"/>
          </w:tcPr>
          <w:p w14:paraId="302A51BC" w14:textId="77777777" w:rsidR="003008F8" w:rsidRDefault="00B718F9">
            <w:r>
              <w:t>No thank you</w:t>
            </w:r>
          </w:p>
        </w:tc>
      </w:tr>
    </w:tbl>
    <w:p w14:paraId="0B2F168F" w14:textId="77777777" w:rsidR="003008F8" w:rsidRDefault="003008F8"/>
    <w:p w14:paraId="28811AB5" w14:textId="77777777" w:rsidR="003008F8" w:rsidRDefault="00B718F9">
      <w:pPr>
        <w:keepNext/>
        <w:spacing w:after="40"/>
        <w:jc w:val="center"/>
      </w:pPr>
      <w:r>
        <w:rPr>
          <w:b/>
          <w:sz w:val="32"/>
          <w:highlight w:val="lightGray"/>
        </w:rPr>
        <w:t>Section End of survey</w:t>
      </w:r>
    </w:p>
    <w:p w14:paraId="7BEA526A" w14:textId="77777777" w:rsidR="003008F8" w:rsidRDefault="00B718F9">
      <w:pPr>
        <w:keepNext/>
        <w:jc w:val="center"/>
      </w:pPr>
      <w:r>
        <w:rPr>
          <w:sz w:val="16"/>
        </w:rPr>
        <w:t>Incentive, ContactEmail, EndGD</w:t>
      </w:r>
    </w:p>
    <w:tbl>
      <w:tblPr>
        <w:tblStyle w:val="TableGrid"/>
        <w:tblW w:w="0" w:type="auto"/>
        <w:tblBorders>
          <w:top w:val="single" w:sz="1" w:space="0" w:color="00000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3008F8" w14:paraId="344F441B" w14:textId="77777777">
        <w:tc>
          <w:tcPr>
            <w:tcW w:w="10080" w:type="dxa"/>
          </w:tcPr>
          <w:p w14:paraId="6768A358" w14:textId="77777777" w:rsidR="003008F8" w:rsidRDefault="003008F8">
            <w:pPr>
              <w:keepNext/>
            </w:pPr>
          </w:p>
        </w:tc>
      </w:tr>
    </w:tbl>
    <w:p w14:paraId="5FF4912E" w14:textId="77777777" w:rsidR="003008F8" w:rsidRDefault="00B718F9">
      <w:pPr>
        <w:keepNext/>
        <w:spacing w:after="220"/>
      </w:pPr>
      <w:r>
        <w:rPr>
          <w:b/>
          <w:sz w:val="28"/>
          <w:highlight w:val="lightGray"/>
        </w:rPr>
        <w:t>Page Incentives</w:t>
      </w:r>
    </w:p>
    <w:p w14:paraId="44727597" w14:textId="77777777" w:rsidR="003008F8" w:rsidRDefault="00B718F9">
      <w:pPr>
        <w:keepNext/>
        <w:spacing w:after="40"/>
      </w:pPr>
      <w:r>
        <w:rPr>
          <w:b/>
        </w:rPr>
        <w:t>Incentive</w:t>
      </w:r>
    </w:p>
    <w:p w14:paraId="76160090" w14:textId="77777777" w:rsidR="003008F8" w:rsidRDefault="00B718F9">
      <w:pPr>
        <w:keepNext/>
        <w:spacing w:after="0"/>
      </w:pPr>
      <w:r>
        <w:t>As a thank you for participating in the survey, the first 500 GoDaddy Customers who complete the survey will receive a $20 USD e-gift card, and all other respondents will receive a $10 USD e-gift card while supplies last.</w:t>
      </w:r>
      <w:r>
        <w:br/>
      </w:r>
      <w:r>
        <w:br/>
        <w:t>Would you like to receive this gift card?</w:t>
      </w:r>
      <w:r>
        <w:br/>
      </w:r>
    </w:p>
    <w:p w14:paraId="452084EE" w14:textId="77777777" w:rsidR="003008F8" w:rsidRDefault="00B718F9">
      <w:pPr>
        <w:keepNext/>
        <w:spacing w:after="0"/>
      </w:pPr>
      <w:r>
        <w:rPr>
          <w:i/>
          <w:color w:val="A8A8A8"/>
          <w:sz w:val="20"/>
        </w:rPr>
        <w:t>Only the individual sent the invite should complete this survey.  If multiple submissions are received, all entries will be invalidated and you will be ineligible for the incentive.</w:t>
      </w:r>
      <w:r>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7CE881E4" w14:textId="77777777">
        <w:tc>
          <w:tcPr>
            <w:tcW w:w="792" w:type="dxa"/>
          </w:tcPr>
          <w:p w14:paraId="0B98789A" w14:textId="77777777" w:rsidR="003008F8" w:rsidRDefault="00B718F9">
            <w:r>
              <w:t>❍</w:t>
            </w:r>
            <w:r>
              <w:rPr>
                <w:sz w:val="20"/>
                <w:vertAlign w:val="subscript"/>
              </w:rPr>
              <w:t xml:space="preserve">   1</w:t>
            </w:r>
          </w:p>
        </w:tc>
        <w:tc>
          <w:tcPr>
            <w:tcW w:w="9288" w:type="dxa"/>
          </w:tcPr>
          <w:p w14:paraId="73577320" w14:textId="77777777" w:rsidR="003008F8" w:rsidRDefault="00B718F9">
            <w:r>
              <w:t>Yes</w:t>
            </w:r>
          </w:p>
        </w:tc>
      </w:tr>
      <w:tr w:rsidR="003008F8" w14:paraId="731435C0" w14:textId="77777777">
        <w:tc>
          <w:tcPr>
            <w:tcW w:w="792" w:type="dxa"/>
          </w:tcPr>
          <w:p w14:paraId="7ECBFDFD" w14:textId="77777777" w:rsidR="003008F8" w:rsidRDefault="00B718F9">
            <w:r>
              <w:t>❍</w:t>
            </w:r>
            <w:r>
              <w:rPr>
                <w:sz w:val="20"/>
                <w:vertAlign w:val="subscript"/>
              </w:rPr>
              <w:t xml:space="preserve">   2</w:t>
            </w:r>
          </w:p>
        </w:tc>
        <w:tc>
          <w:tcPr>
            <w:tcW w:w="9288" w:type="dxa"/>
          </w:tcPr>
          <w:p w14:paraId="72DBBDFB" w14:textId="77777777" w:rsidR="003008F8" w:rsidRDefault="00B718F9">
            <w:r>
              <w:t>No</w:t>
            </w:r>
          </w:p>
        </w:tc>
      </w:tr>
      <w:tr w:rsidR="003008F8" w14:paraId="2644B048" w14:textId="77777777">
        <w:tc>
          <w:tcPr>
            <w:tcW w:w="792" w:type="dxa"/>
          </w:tcPr>
          <w:p w14:paraId="695EF26B" w14:textId="77777777" w:rsidR="003008F8" w:rsidRDefault="00B718F9">
            <w:r>
              <w:t>❑</w:t>
            </w:r>
            <w:r>
              <w:rPr>
                <w:sz w:val="20"/>
                <w:vertAlign w:val="subscript"/>
              </w:rPr>
              <w:t xml:space="preserve">   -8</w:t>
            </w:r>
          </w:p>
        </w:tc>
        <w:tc>
          <w:tcPr>
            <w:tcW w:w="9288" w:type="dxa"/>
          </w:tcPr>
          <w:p w14:paraId="7A86F3D2" w14:textId="77777777" w:rsidR="003008F8" w:rsidRDefault="00B718F9">
            <w:r>
              <w:t>Not interested</w:t>
            </w:r>
          </w:p>
        </w:tc>
      </w:tr>
    </w:tbl>
    <w:p w14:paraId="342B90B3" w14:textId="77777777" w:rsidR="003008F8" w:rsidRDefault="003008F8"/>
    <w:p w14:paraId="065AF501" w14:textId="77777777" w:rsidR="003008F8" w:rsidRDefault="00B718F9">
      <w:pPr>
        <w:keepNext/>
        <w:spacing w:after="40"/>
      </w:pPr>
      <w:r>
        <w:rPr>
          <w:b/>
        </w:rPr>
        <w:t>ContactEmail</w:t>
      </w:r>
      <w:r>
        <w:rPr>
          <w:i/>
          <w:sz w:val="20"/>
        </w:rPr>
        <w:tab/>
        <w:t>Show if Incentive yes (Incentive = 1)</w:t>
      </w:r>
    </w:p>
    <w:p w14:paraId="6A75CFE6" w14:textId="77777777" w:rsidR="003008F8" w:rsidRDefault="00B718F9">
      <w:pPr>
        <w:keepNext/>
        <w:spacing w:after="0"/>
      </w:pPr>
      <w:r>
        <w:t>In order to send you a gift card, we need the email address where you would like to receive it.</w:t>
      </w:r>
      <w:r>
        <w:br/>
      </w:r>
      <w:r>
        <w:br/>
      </w:r>
      <w:r>
        <w:rPr>
          <w:i/>
        </w:rPr>
        <w:t>Note: Your email address will not be used for marketing or any activities other than sending you a gift card. You will only be contacted once the survey ends and your answers are verified as legitimate.</w:t>
      </w:r>
      <w:r>
        <w:br/>
      </w:r>
    </w:p>
    <w:p w14:paraId="44B58EA9" w14:textId="77777777" w:rsidR="003008F8" w:rsidRDefault="00B718F9">
      <w:pPr>
        <w:keepNext/>
        <w:keepLines/>
        <w:spacing w:after="0"/>
      </w:pPr>
      <w:r>
        <w:t>__________________________________________________</w:t>
      </w:r>
      <w:r>
        <w:br/>
        <w:t>__________________________________________________</w:t>
      </w:r>
      <w:r>
        <w:br/>
        <w:t>__________________________________________________</w:t>
      </w:r>
      <w:r>
        <w:br/>
        <w:t>__________________________________________________</w:t>
      </w:r>
      <w:r>
        <w:br/>
        <w:t>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3008F8" w14:paraId="1C3DA55B" w14:textId="77777777">
        <w:tc>
          <w:tcPr>
            <w:tcW w:w="792" w:type="dxa"/>
          </w:tcPr>
          <w:p w14:paraId="042EB6A6" w14:textId="77777777" w:rsidR="003008F8" w:rsidRDefault="00B718F9">
            <w:r>
              <w:t>❑</w:t>
            </w:r>
            <w:r>
              <w:rPr>
                <w:sz w:val="20"/>
                <w:vertAlign w:val="subscript"/>
              </w:rPr>
              <w:t xml:space="preserve">   -8</w:t>
            </w:r>
          </w:p>
        </w:tc>
        <w:tc>
          <w:tcPr>
            <w:tcW w:w="9288" w:type="dxa"/>
          </w:tcPr>
          <w:p w14:paraId="0F21BC33" w14:textId="77777777" w:rsidR="003008F8" w:rsidRDefault="00B718F9">
            <w:r>
              <w:t>I do not want to give my email and refuse the incentive</w:t>
            </w:r>
          </w:p>
        </w:tc>
      </w:tr>
    </w:tbl>
    <w:p w14:paraId="03FD49B6" w14:textId="77777777" w:rsidR="003008F8" w:rsidRDefault="003008F8"/>
    <w:p w14:paraId="270180B1" w14:textId="77777777" w:rsidR="003008F8" w:rsidRDefault="00B718F9">
      <w:pPr>
        <w:keepNext/>
        <w:spacing w:after="220"/>
      </w:pPr>
      <w:r>
        <w:rPr>
          <w:b/>
          <w:sz w:val="28"/>
          <w:highlight w:val="lightGray"/>
        </w:rPr>
        <w:t>Page End Page</w:t>
      </w:r>
    </w:p>
    <w:p w14:paraId="7FB2DB44" w14:textId="77777777" w:rsidR="003008F8" w:rsidRDefault="00B718F9">
      <w:pPr>
        <w:keepNext/>
        <w:spacing w:after="40"/>
      </w:pPr>
      <w:r>
        <w:rPr>
          <w:b/>
        </w:rPr>
        <w:t>EndGD</w:t>
      </w:r>
    </w:p>
    <w:p w14:paraId="0B92BF29" w14:textId="77777777" w:rsidR="003008F8" w:rsidRDefault="00B718F9">
      <w:pPr>
        <w:keepNext/>
        <w:spacing w:after="0"/>
      </w:pPr>
      <w:r>
        <w:t>Thank you! Those are all the questions that we have. We appreciate your time today.</w:t>
      </w:r>
      <w:r>
        <w:br/>
      </w:r>
    </w:p>
    <w:p w14:paraId="17BC3A53" w14:textId="77777777" w:rsidR="003008F8" w:rsidRDefault="00B718F9">
      <w:pPr>
        <w:keepNext/>
        <w:spacing w:after="0"/>
      </w:pPr>
      <w:r>
        <w:rPr>
          <w:color w:val="A8A8A8"/>
        </w:rPr>
        <w:t xml:space="preserve">    Status Code: -1</w:t>
      </w:r>
    </w:p>
    <w:p w14:paraId="2B163EFF" w14:textId="77777777" w:rsidR="003008F8" w:rsidRDefault="003008F8"/>
    <w:sectPr w:rsidR="003008F8" w:rsidSect="00034616">
      <w:footerReference w:type="default" r:id="rId9"/>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CBF3B7" w14:textId="77777777" w:rsidR="00B718F9" w:rsidRDefault="00B718F9">
      <w:pPr>
        <w:spacing w:after="0" w:line="240" w:lineRule="auto"/>
      </w:pPr>
      <w:r>
        <w:separator/>
      </w:r>
    </w:p>
  </w:endnote>
  <w:endnote w:type="continuationSeparator" w:id="0">
    <w:p w14:paraId="44736B47" w14:textId="77777777" w:rsidR="00B718F9" w:rsidRDefault="00B718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D4C99" w14:textId="77777777" w:rsidR="003008F8" w:rsidRDefault="00B718F9">
    <w:pPr>
      <w:pStyle w:val="Footer"/>
    </w:pPr>
    <w:r>
      <w:t>Client Confidential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AA825C" w14:textId="77777777" w:rsidR="00B718F9" w:rsidRDefault="00B718F9">
      <w:pPr>
        <w:spacing w:after="0" w:line="240" w:lineRule="auto"/>
      </w:pPr>
      <w:r>
        <w:separator/>
      </w:r>
    </w:p>
  </w:footnote>
  <w:footnote w:type="continuationSeparator" w:id="0">
    <w:p w14:paraId="7D76B1FF" w14:textId="77777777" w:rsidR="00B718F9" w:rsidRDefault="00B718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527832745">
    <w:abstractNumId w:val="8"/>
  </w:num>
  <w:num w:numId="2" w16cid:durableId="1022977885">
    <w:abstractNumId w:val="6"/>
  </w:num>
  <w:num w:numId="3" w16cid:durableId="909268151">
    <w:abstractNumId w:val="5"/>
  </w:num>
  <w:num w:numId="4" w16cid:durableId="73666551">
    <w:abstractNumId w:val="4"/>
  </w:num>
  <w:num w:numId="5" w16cid:durableId="418601418">
    <w:abstractNumId w:val="7"/>
  </w:num>
  <w:num w:numId="6" w16cid:durableId="601495591">
    <w:abstractNumId w:val="3"/>
  </w:num>
  <w:num w:numId="7" w16cid:durableId="486364602">
    <w:abstractNumId w:val="2"/>
  </w:num>
  <w:num w:numId="8" w16cid:durableId="359017155">
    <w:abstractNumId w:val="1"/>
  </w:num>
  <w:num w:numId="9" w16cid:durableId="17603274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008F8"/>
    <w:rsid w:val="00326F90"/>
    <w:rsid w:val="00AA1D8D"/>
    <w:rsid w:val="00B47730"/>
    <w:rsid w:val="00B718F9"/>
    <w:rsid w:val="00BD7596"/>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D4BB77"/>
  <w14:defaultImageDpi w14:val="300"/>
  <w15:docId w15:val="{8C6F8034-6E10-44B2-AF25-7D21FE05B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2495087E2577340AE8E4A4C69DF7ACC" ma:contentTypeVersion="19" ma:contentTypeDescription="Create a new document." ma:contentTypeScope="" ma:versionID="c0607ac4111f4fcae2845251fe89daa4">
  <xsd:schema xmlns:xsd="http://www.w3.org/2001/XMLSchema" xmlns:xs="http://www.w3.org/2001/XMLSchema" xmlns:p="http://schemas.microsoft.com/office/2006/metadata/properties" xmlns:ns2="9156ebd4-426f-41f3-be4d-c37e553eb080" xmlns:ns3="f727de3c-8bbe-4f31-95a1-1f4e189cfad9" xmlns:ns4="ba08143e-6c4b-4070-9b21-da6df4c8c559" targetNamespace="http://schemas.microsoft.com/office/2006/metadata/properties" ma:root="true" ma:fieldsID="bf98e141501373fa31011d87de9817c3" ns2:_="" ns3:_="" ns4:_="">
    <xsd:import namespace="9156ebd4-426f-41f3-be4d-c37e553eb080"/>
    <xsd:import namespace="f727de3c-8bbe-4f31-95a1-1f4e189cfad9"/>
    <xsd:import namespace="ba08143e-6c4b-4070-9b21-da6df4c8c5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56ebd4-426f-41f3-be4d-c37e553eb0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871dd38-9ea1-41c8-907a-148a1350396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27de3c-8bbe-4f31-95a1-1f4e189cfad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a08143e-6c4b-4070-9b21-da6df4c8c55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cc528e5-acf1-42ff-bf36-c25e3ca977e0}" ma:internalName="TaxCatchAll" ma:showField="CatchAllData" ma:web="f727de3c-8bbe-4f31-95a1-1f4e189cfa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156ebd4-426f-41f3-be4d-c37e553eb080">
      <Terms xmlns="http://schemas.microsoft.com/office/infopath/2007/PartnerControls"/>
    </lcf76f155ced4ddcb4097134ff3c332f>
    <TaxCatchAll xmlns="ba08143e-6c4b-4070-9b21-da6df4c8c559" xsi:nil="true"/>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28AACCEC-296A-4D08-9377-206000F33ABB}"/>
</file>

<file path=customXml/itemProps3.xml><?xml version="1.0" encoding="utf-8"?>
<ds:datastoreItem xmlns:ds="http://schemas.openxmlformats.org/officeDocument/2006/customXml" ds:itemID="{61E9C0F4-D44E-496B-829A-C39C2BAACD87}"/>
</file>

<file path=customXml/itemProps4.xml><?xml version="1.0" encoding="utf-8"?>
<ds:datastoreItem xmlns:ds="http://schemas.openxmlformats.org/officeDocument/2006/customXml" ds:itemID="{A3637197-9BE5-4BC3-82B1-FCC42051F7E2}"/>
</file>

<file path=docMetadata/LabelInfo.xml><?xml version="1.0" encoding="utf-8"?>
<clbl:labelList xmlns:clbl="http://schemas.microsoft.com/office/2020/mipLabelMetadata">
  <clbl:label id="{2709a970-81b4-4def-bda1-d6eaeca57e6e}" enabled="1" method="Privileged" siteId="{d5f1622b-14a3-45a6-b069-003f8dc4851f}"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5562</Words>
  <Characters>30872</Characters>
  <Application>Microsoft Office Word</Application>
  <DocSecurity>4</DocSecurity>
  <Lines>812</Lines>
  <Paragraphs>700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35734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Kellen Gracey</cp:lastModifiedBy>
  <cp:revision>2</cp:revision>
  <dcterms:created xsi:type="dcterms:W3CDTF">2025-07-30T16:01:00Z</dcterms:created>
  <dcterms:modified xsi:type="dcterms:W3CDTF">2025-07-30T16:01:00Z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0x010100D2495087E2577340AE8E4A4C69DF7ACC</vt:lpwstr>
  </property>
</Properties>
</file>